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4F" w:rsidRDefault="00180F4F" w:rsidP="00634F53">
      <w:pPr>
        <w:pStyle w:val="Style17"/>
        <w:widowControl/>
        <w:spacing w:before="48" w:line="276" w:lineRule="auto"/>
        <w:ind w:left="142"/>
        <w:jc w:val="center"/>
        <w:rPr>
          <w:rStyle w:val="FontStyle94"/>
          <w:rFonts w:ascii="Times New Roman" w:hAnsi="Times New Roman" w:cs="Times New Roman"/>
          <w:b/>
          <w:sz w:val="28"/>
          <w:szCs w:val="28"/>
        </w:rPr>
      </w:pPr>
    </w:p>
    <w:p w:rsidR="00180F4F" w:rsidRDefault="00180F4F" w:rsidP="00634F53">
      <w:pPr>
        <w:pStyle w:val="Style17"/>
        <w:widowControl/>
        <w:spacing w:before="48" w:line="276" w:lineRule="auto"/>
        <w:ind w:left="142"/>
        <w:jc w:val="center"/>
        <w:rPr>
          <w:rStyle w:val="FontStyle94"/>
          <w:rFonts w:ascii="Times New Roman" w:hAnsi="Times New Roman" w:cs="Times New Roman"/>
          <w:b/>
          <w:sz w:val="28"/>
          <w:szCs w:val="28"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Город Кропоткин Кавказский район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Краснодарский край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средняя общеобразовательная школа</w:t>
      </w:r>
      <w:r>
        <w:rPr>
          <w:rFonts w:ascii="Times New Roman" w:hAnsi="Times New Roman"/>
          <w:b/>
          <w:bCs/>
          <w:sz w:val="28"/>
          <w:szCs w:val="28"/>
        </w:rPr>
        <w:t xml:space="preserve"> № 2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УТВЕРЖДЕНО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решением педагогического совета 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</w:t>
      </w:r>
      <w:r w:rsidR="002C425B">
        <w:rPr>
          <w:rFonts w:ascii="Times New Roman" w:hAnsi="Times New Roman"/>
          <w:b/>
          <w:bCs/>
        </w:rPr>
        <w:t xml:space="preserve">                        от  31 </w:t>
      </w:r>
      <w:r>
        <w:rPr>
          <w:rFonts w:ascii="Times New Roman" w:hAnsi="Times New Roman"/>
          <w:b/>
          <w:bCs/>
        </w:rPr>
        <w:t>августа 2015  года  протокол № 1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Председатель ____________ В. В. Носков</w:t>
      </w:r>
    </w:p>
    <w:p w:rsidR="00180F4F" w:rsidRDefault="00180F4F" w:rsidP="00180F4F">
      <w:pPr>
        <w:ind w:firstLine="709"/>
        <w:jc w:val="right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</w:rPr>
        <w:t xml:space="preserve">    </w:t>
      </w: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РАБОЧАЯ  ПРОГРАММА</w:t>
      </w: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center"/>
        <w:rPr>
          <w:rFonts w:ascii="Times New Roman" w:hAnsi="Times New Roman"/>
          <w:b/>
          <w:bCs/>
          <w:i/>
          <w:iCs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изобразительному искусству</w:t>
      </w:r>
    </w:p>
    <w:p w:rsidR="002C425B" w:rsidRDefault="002C425B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2C425B" w:rsidP="002C425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Уровень образования начальное общее </w:t>
      </w:r>
      <w:r w:rsidR="00180F4F">
        <w:rPr>
          <w:rFonts w:ascii="Times New Roman" w:hAnsi="Times New Roman"/>
          <w:b/>
          <w:bCs/>
          <w:sz w:val="28"/>
          <w:szCs w:val="28"/>
        </w:rPr>
        <w:t xml:space="preserve">1-4 </w:t>
      </w:r>
      <w:r>
        <w:rPr>
          <w:rFonts w:ascii="Times New Roman" w:hAnsi="Times New Roman"/>
          <w:b/>
          <w:bCs/>
          <w:sz w:val="28"/>
          <w:szCs w:val="28"/>
        </w:rPr>
        <w:t>класс</w:t>
      </w:r>
    </w:p>
    <w:p w:rsidR="002C425B" w:rsidRDefault="002C425B" w:rsidP="002C425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Количество часов:      </w:t>
      </w:r>
      <w:r w:rsidR="002C425B">
        <w:rPr>
          <w:rFonts w:ascii="Times New Roman" w:hAnsi="Times New Roman"/>
          <w:b/>
          <w:bCs/>
          <w:sz w:val="28"/>
          <w:szCs w:val="28"/>
        </w:rPr>
        <w:t>135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CC6757">
        <w:rPr>
          <w:rFonts w:ascii="Times New Roman" w:hAnsi="Times New Roman"/>
          <w:b/>
          <w:bCs/>
          <w:sz w:val="28"/>
          <w:szCs w:val="28"/>
        </w:rPr>
        <w:t>ч.</w:t>
      </w:r>
    </w:p>
    <w:p w:rsidR="00180F4F" w:rsidRDefault="00180F4F" w:rsidP="00180F4F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2C425B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Учителя</w:t>
      </w:r>
      <w:r w:rsidR="00180F4F"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 w:rsidR="00CC6757">
        <w:rPr>
          <w:rFonts w:ascii="Times New Roman" w:hAnsi="Times New Roman"/>
          <w:b/>
          <w:bCs/>
          <w:sz w:val="28"/>
          <w:szCs w:val="28"/>
        </w:rPr>
        <w:t>Русакова</w:t>
      </w:r>
      <w:proofErr w:type="spellEnd"/>
      <w:r w:rsidR="00CC6757">
        <w:rPr>
          <w:rFonts w:ascii="Times New Roman" w:hAnsi="Times New Roman"/>
          <w:b/>
          <w:bCs/>
          <w:sz w:val="28"/>
          <w:szCs w:val="28"/>
        </w:rPr>
        <w:t xml:space="preserve"> Наталья Юрьевна, </w:t>
      </w:r>
      <w:proofErr w:type="spellStart"/>
      <w:r w:rsidR="00CC6757">
        <w:rPr>
          <w:rFonts w:ascii="Times New Roman" w:hAnsi="Times New Roman"/>
          <w:b/>
          <w:bCs/>
          <w:sz w:val="28"/>
          <w:szCs w:val="28"/>
        </w:rPr>
        <w:t>Кунаковская</w:t>
      </w:r>
      <w:proofErr w:type="spellEnd"/>
      <w:r w:rsidR="00CC6757">
        <w:rPr>
          <w:rFonts w:ascii="Times New Roman" w:hAnsi="Times New Roman"/>
          <w:b/>
          <w:bCs/>
          <w:sz w:val="28"/>
          <w:szCs w:val="28"/>
        </w:rPr>
        <w:t xml:space="preserve"> Ирина  Дмитриевна, Малюкова Светлана Аркадьевна, Юрченко </w:t>
      </w:r>
      <w:r w:rsidR="00A87BF5">
        <w:rPr>
          <w:rFonts w:ascii="Times New Roman" w:hAnsi="Times New Roman"/>
          <w:b/>
          <w:bCs/>
          <w:sz w:val="28"/>
          <w:szCs w:val="28"/>
        </w:rPr>
        <w:t>Инна Юрьевна, Андрейченко Натали</w:t>
      </w:r>
      <w:r w:rsidR="00CC6757">
        <w:rPr>
          <w:rFonts w:ascii="Times New Roman" w:hAnsi="Times New Roman"/>
          <w:b/>
          <w:bCs/>
          <w:sz w:val="28"/>
          <w:szCs w:val="28"/>
        </w:rPr>
        <w:t>я Васил</w:t>
      </w:r>
      <w:r w:rsidR="00A87BF5">
        <w:rPr>
          <w:rFonts w:ascii="Times New Roman" w:hAnsi="Times New Roman"/>
          <w:b/>
          <w:bCs/>
          <w:sz w:val="28"/>
          <w:szCs w:val="28"/>
        </w:rPr>
        <w:t xml:space="preserve">ьевна, </w:t>
      </w:r>
      <w:proofErr w:type="spellStart"/>
      <w:r w:rsidR="00A87BF5">
        <w:rPr>
          <w:rFonts w:ascii="Times New Roman" w:hAnsi="Times New Roman"/>
          <w:b/>
          <w:bCs/>
          <w:sz w:val="28"/>
          <w:szCs w:val="28"/>
        </w:rPr>
        <w:t>Мясоедова</w:t>
      </w:r>
      <w:proofErr w:type="spellEnd"/>
      <w:r w:rsidR="00A87BF5">
        <w:rPr>
          <w:rFonts w:ascii="Times New Roman" w:hAnsi="Times New Roman"/>
          <w:b/>
          <w:bCs/>
          <w:sz w:val="28"/>
          <w:szCs w:val="28"/>
        </w:rPr>
        <w:t xml:space="preserve"> Людмила Геннади</w:t>
      </w:r>
      <w:r w:rsidR="00CC6757">
        <w:rPr>
          <w:rFonts w:ascii="Times New Roman" w:hAnsi="Times New Roman"/>
          <w:b/>
          <w:bCs/>
          <w:sz w:val="28"/>
          <w:szCs w:val="28"/>
        </w:rPr>
        <w:t>евна, Тамбова Лил</w:t>
      </w:r>
      <w:r w:rsidR="00A87BF5">
        <w:rPr>
          <w:rFonts w:ascii="Times New Roman" w:hAnsi="Times New Roman"/>
          <w:b/>
          <w:bCs/>
          <w:sz w:val="28"/>
          <w:szCs w:val="28"/>
        </w:rPr>
        <w:t>и</w:t>
      </w:r>
      <w:r w:rsidR="00CC6757">
        <w:rPr>
          <w:rFonts w:ascii="Times New Roman" w:hAnsi="Times New Roman"/>
          <w:b/>
          <w:bCs/>
          <w:sz w:val="28"/>
          <w:szCs w:val="28"/>
        </w:rPr>
        <w:t>я Борисовна, Есипова Евгения Георгиевна</w:t>
      </w: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180F4F" w:rsidP="00180F4F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F4F" w:rsidRDefault="00180F4F" w:rsidP="00180F4F">
      <w:pPr>
        <w:rPr>
          <w:rFonts w:ascii="Times New Roman" w:hAnsi="Times New Roman"/>
          <w:b/>
          <w:bCs/>
          <w:sz w:val="28"/>
          <w:szCs w:val="28"/>
        </w:rPr>
      </w:pPr>
    </w:p>
    <w:p w:rsidR="00180F4F" w:rsidRDefault="00180F4F" w:rsidP="00180F4F">
      <w:pPr>
        <w:rPr>
          <w:rFonts w:ascii="Times New Roman" w:hAnsi="Times New Roman"/>
          <w:b/>
          <w:bCs/>
          <w:sz w:val="28"/>
          <w:szCs w:val="28"/>
        </w:rPr>
      </w:pPr>
    </w:p>
    <w:p w:rsidR="00990CF5" w:rsidRPr="00990CF5" w:rsidRDefault="002C425B" w:rsidP="002C425B">
      <w:pPr>
        <w:pStyle w:val="3"/>
        <w:spacing w:before="0" w:after="0"/>
        <w:jc w:val="left"/>
        <w:rPr>
          <w:b w:val="0"/>
        </w:rPr>
      </w:pPr>
      <w:r>
        <w:rPr>
          <w:b w:val="0"/>
          <w:bCs w:val="0"/>
        </w:rPr>
        <w:t>П</w:t>
      </w:r>
      <w:r w:rsidR="00180F4F" w:rsidRPr="00990CF5">
        <w:rPr>
          <w:b w:val="0"/>
          <w:bCs w:val="0"/>
        </w:rPr>
        <w:t>рограмма разработана на</w:t>
      </w:r>
      <w:r>
        <w:rPr>
          <w:b w:val="0"/>
          <w:bCs w:val="0"/>
        </w:rPr>
        <w:t xml:space="preserve"> основе </w:t>
      </w:r>
      <w:r w:rsidR="00180F4F" w:rsidRPr="00990CF5">
        <w:rPr>
          <w:b w:val="0"/>
          <w:bCs w:val="0"/>
        </w:rPr>
        <w:t xml:space="preserve"> </w:t>
      </w:r>
      <w:r w:rsidR="00990CF5" w:rsidRPr="00990CF5">
        <w:rPr>
          <w:b w:val="0"/>
          <w:bCs w:val="0"/>
        </w:rPr>
        <w:t>примерной программы</w:t>
      </w:r>
      <w:r w:rsidR="00990CF5">
        <w:rPr>
          <w:b w:val="0"/>
          <w:bCs w:val="0"/>
        </w:rPr>
        <w:t xml:space="preserve">, </w:t>
      </w:r>
      <w:r w:rsidR="00990CF5" w:rsidRPr="00990CF5">
        <w:rPr>
          <w:b w:val="0"/>
          <w:bCs w:val="0"/>
        </w:rPr>
        <w:t xml:space="preserve"> </w:t>
      </w:r>
      <w:r w:rsidR="00990CF5">
        <w:rPr>
          <w:b w:val="0"/>
        </w:rPr>
        <w:t>одобренной</w:t>
      </w:r>
      <w:r>
        <w:rPr>
          <w:b w:val="0"/>
        </w:rPr>
        <w:t xml:space="preserve"> </w:t>
      </w:r>
      <w:r w:rsidR="00990CF5" w:rsidRPr="00990CF5">
        <w:rPr>
          <w:b w:val="0"/>
        </w:rPr>
        <w:t>решением федерального учебно-методического объединения по общему образованию</w:t>
      </w:r>
    </w:p>
    <w:p w:rsidR="00990CF5" w:rsidRPr="00990CF5" w:rsidRDefault="00990CF5" w:rsidP="002C425B">
      <w:pPr>
        <w:rPr>
          <w:rFonts w:ascii="Times New Roman" w:hAnsi="Times New Roman"/>
          <w:sz w:val="28"/>
          <w:szCs w:val="28"/>
        </w:rPr>
      </w:pPr>
      <w:r w:rsidRPr="00990CF5">
        <w:rPr>
          <w:rFonts w:ascii="Times New Roman" w:hAnsi="Times New Roman"/>
          <w:sz w:val="28"/>
          <w:szCs w:val="28"/>
        </w:rPr>
        <w:t>(протокол от 8 апреля 2015 г. № 1/15)</w:t>
      </w:r>
    </w:p>
    <w:p w:rsidR="00180F4F" w:rsidRPr="00990CF5" w:rsidRDefault="00180F4F" w:rsidP="00990CF5">
      <w:pPr>
        <w:jc w:val="both"/>
        <w:rPr>
          <w:rFonts w:ascii="Times New Roman" w:hAnsi="Times New Roman"/>
        </w:rPr>
      </w:pPr>
    </w:p>
    <w:p w:rsidR="00180F4F" w:rsidRPr="00990CF5" w:rsidRDefault="00180F4F" w:rsidP="002C425B">
      <w:pPr>
        <w:jc w:val="both"/>
        <w:rPr>
          <w:rFonts w:ascii="Times New Roman" w:hAnsi="Times New Roman"/>
        </w:rPr>
      </w:pPr>
    </w:p>
    <w:p w:rsidR="00180F4F" w:rsidRDefault="00180F4F" w:rsidP="00180F4F"/>
    <w:p w:rsidR="00180F4F" w:rsidRDefault="00180F4F" w:rsidP="00180F4F"/>
    <w:p w:rsidR="00180F4F" w:rsidRDefault="00180F4F" w:rsidP="005917B5">
      <w:pPr>
        <w:pStyle w:val="Style17"/>
        <w:widowControl/>
        <w:spacing w:before="48" w:line="276" w:lineRule="auto"/>
        <w:rPr>
          <w:rStyle w:val="FontStyle94"/>
          <w:rFonts w:ascii="Times New Roman" w:hAnsi="Times New Roman" w:cs="Times New Roman"/>
          <w:b/>
          <w:sz w:val="28"/>
          <w:szCs w:val="28"/>
        </w:rPr>
      </w:pPr>
    </w:p>
    <w:p w:rsidR="003F7764" w:rsidRDefault="003F7764" w:rsidP="00E637A1">
      <w:pPr>
        <w:pStyle w:val="Style17"/>
        <w:widowControl/>
        <w:numPr>
          <w:ilvl w:val="0"/>
          <w:numId w:val="22"/>
        </w:numPr>
        <w:spacing w:before="48" w:line="276" w:lineRule="auto"/>
        <w:rPr>
          <w:rStyle w:val="FontStyle94"/>
          <w:rFonts w:ascii="Times New Roman" w:hAnsi="Times New Roman" w:cs="Times New Roman"/>
          <w:b/>
          <w:sz w:val="28"/>
          <w:szCs w:val="28"/>
        </w:rPr>
      </w:pPr>
      <w:r w:rsidRPr="0097099F">
        <w:rPr>
          <w:rStyle w:val="FontStyle94"/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90CF5" w:rsidRDefault="00990CF5" w:rsidP="00634F53">
      <w:pPr>
        <w:pStyle w:val="Style17"/>
        <w:widowControl/>
        <w:spacing w:before="48" w:line="276" w:lineRule="auto"/>
        <w:ind w:left="142"/>
        <w:jc w:val="center"/>
        <w:rPr>
          <w:rStyle w:val="FontStyle94"/>
          <w:rFonts w:ascii="Times New Roman" w:hAnsi="Times New Roman" w:cs="Times New Roman"/>
          <w:b/>
          <w:sz w:val="28"/>
          <w:szCs w:val="28"/>
        </w:rPr>
      </w:pPr>
    </w:p>
    <w:p w:rsidR="00E36F74" w:rsidRDefault="00990CF5" w:rsidP="00E36F74">
      <w:pPr>
        <w:pStyle w:val="3"/>
        <w:spacing w:before="0" w:after="0"/>
        <w:jc w:val="both"/>
        <w:rPr>
          <w:rStyle w:val="FontStyle94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Данная программа составлена </w:t>
      </w:r>
    </w:p>
    <w:p w:rsidR="00E36F74" w:rsidRDefault="00E36F74" w:rsidP="00E36F74">
      <w:pPr>
        <w:pStyle w:val="3"/>
        <w:spacing w:before="0" w:after="0"/>
        <w:jc w:val="both"/>
        <w:rPr>
          <w:b w:val="0"/>
        </w:rPr>
      </w:pPr>
      <w:r>
        <w:rPr>
          <w:rStyle w:val="FontStyle94"/>
          <w:rFonts w:ascii="Times New Roman" w:hAnsi="Times New Roman" w:cs="Times New Roman"/>
          <w:b w:val="0"/>
          <w:sz w:val="28"/>
          <w:szCs w:val="28"/>
        </w:rPr>
        <w:t>-</w:t>
      </w:r>
      <w:r w:rsidR="00AE3B10">
        <w:rPr>
          <w:rStyle w:val="FontStyle94"/>
          <w:rFonts w:ascii="Times New Roman" w:hAnsi="Times New Roman" w:cs="Times New Roman"/>
          <w:b w:val="0"/>
          <w:sz w:val="28"/>
          <w:szCs w:val="28"/>
        </w:rPr>
        <w:t>на основе Федерального г</w:t>
      </w:r>
      <w:r w:rsidR="00990CF5"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осударственного </w:t>
      </w:r>
      <w:r w:rsidR="00AE3B10"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образовательного </w:t>
      </w:r>
      <w:r w:rsidR="00990CF5"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стандарта начального общего образования и примерной </w:t>
      </w:r>
      <w:r>
        <w:rPr>
          <w:rStyle w:val="FontStyle94"/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="00AE3B10">
        <w:rPr>
          <w:rStyle w:val="FontStyle94"/>
          <w:rFonts w:ascii="Times New Roman" w:hAnsi="Times New Roman" w:cs="Times New Roman"/>
          <w:b w:val="0"/>
          <w:sz w:val="28"/>
          <w:szCs w:val="28"/>
        </w:rPr>
        <w:t>учебного курса «И</w:t>
      </w:r>
      <w:r>
        <w:rPr>
          <w:rStyle w:val="FontStyle94"/>
          <w:rFonts w:ascii="Times New Roman" w:hAnsi="Times New Roman" w:cs="Times New Roman"/>
          <w:b w:val="0"/>
          <w:sz w:val="28"/>
          <w:szCs w:val="28"/>
        </w:rPr>
        <w:t>зобразительного искусства</w:t>
      </w:r>
      <w:r w:rsidR="00AE3B10">
        <w:rPr>
          <w:rStyle w:val="FontStyle94"/>
          <w:rFonts w:ascii="Times New Roman" w:hAnsi="Times New Roman" w:cs="Times New Roman"/>
          <w:b w:val="0"/>
          <w:sz w:val="28"/>
          <w:szCs w:val="28"/>
        </w:rPr>
        <w:t>»</w:t>
      </w:r>
      <w:r w:rsidR="00990CF5">
        <w:rPr>
          <w:b w:val="0"/>
          <w:bCs w:val="0"/>
        </w:rPr>
        <w:t xml:space="preserve">, </w:t>
      </w:r>
      <w:r w:rsidR="00990CF5" w:rsidRPr="00990CF5">
        <w:rPr>
          <w:b w:val="0"/>
          <w:bCs w:val="0"/>
        </w:rPr>
        <w:t xml:space="preserve"> </w:t>
      </w:r>
      <w:r w:rsidR="00990CF5">
        <w:rPr>
          <w:b w:val="0"/>
        </w:rPr>
        <w:t xml:space="preserve">одобренной </w:t>
      </w:r>
      <w:r w:rsidR="00990CF5" w:rsidRPr="00990CF5">
        <w:rPr>
          <w:b w:val="0"/>
        </w:rPr>
        <w:t>решением федерального учебно-методического объединения по общему образованию</w:t>
      </w:r>
      <w:r w:rsidR="00990CF5">
        <w:rPr>
          <w:b w:val="0"/>
        </w:rPr>
        <w:t xml:space="preserve"> </w:t>
      </w:r>
      <w:r w:rsidR="00990CF5" w:rsidRPr="00990CF5">
        <w:rPr>
          <w:b w:val="0"/>
        </w:rPr>
        <w:t>(протокол от 8 апреля 2015 г. № 1/15)</w:t>
      </w:r>
      <w:r>
        <w:rPr>
          <w:b w:val="0"/>
        </w:rPr>
        <w:t>;</w:t>
      </w:r>
    </w:p>
    <w:p w:rsidR="005917B5" w:rsidRPr="00A21239" w:rsidRDefault="005917B5" w:rsidP="00A21239">
      <w:pPr>
        <w:jc w:val="both"/>
        <w:rPr>
          <w:rFonts w:ascii="Times New Roman" w:hAnsi="Times New Roman"/>
          <w:iCs/>
          <w:sz w:val="28"/>
          <w:szCs w:val="28"/>
        </w:rPr>
      </w:pPr>
      <w:r>
        <w:t>-</w:t>
      </w:r>
      <w:r w:rsidR="00E56E21" w:rsidRPr="00E56E21">
        <w:rPr>
          <w:rFonts w:ascii="Times New Roman" w:hAnsi="Times New Roman"/>
          <w:iCs/>
          <w:sz w:val="28"/>
          <w:szCs w:val="28"/>
        </w:rPr>
        <w:t xml:space="preserve"> </w:t>
      </w:r>
      <w:r w:rsidR="00E56E21">
        <w:rPr>
          <w:rFonts w:ascii="Times New Roman" w:hAnsi="Times New Roman"/>
          <w:iCs/>
          <w:sz w:val="28"/>
          <w:szCs w:val="28"/>
        </w:rPr>
        <w:t>на основе</w:t>
      </w:r>
      <w:r w:rsidR="00E56E21" w:rsidRPr="00E56E21">
        <w:rPr>
          <w:rFonts w:ascii="Times New Roman" w:hAnsi="Times New Roman"/>
          <w:iCs/>
          <w:sz w:val="28"/>
          <w:szCs w:val="28"/>
        </w:rPr>
        <w:t xml:space="preserve"> </w:t>
      </w:r>
      <w:r w:rsidR="00E56E21">
        <w:rPr>
          <w:rFonts w:ascii="Times New Roman" w:hAnsi="Times New Roman"/>
          <w:iCs/>
          <w:sz w:val="28"/>
          <w:szCs w:val="28"/>
        </w:rPr>
        <w:t xml:space="preserve">авторской программы </w:t>
      </w:r>
      <w:proofErr w:type="spellStart"/>
      <w:r w:rsidR="00E56E21">
        <w:rPr>
          <w:rFonts w:ascii="Times New Roman" w:hAnsi="Times New Roman"/>
          <w:iCs/>
          <w:sz w:val="28"/>
          <w:szCs w:val="28"/>
        </w:rPr>
        <w:t>Б.М.Н</w:t>
      </w:r>
      <w:r w:rsidR="00E56E21" w:rsidRPr="00E56E21">
        <w:rPr>
          <w:rFonts w:ascii="Times New Roman" w:hAnsi="Times New Roman"/>
          <w:iCs/>
          <w:sz w:val="28"/>
          <w:szCs w:val="28"/>
        </w:rPr>
        <w:t>еменского</w:t>
      </w:r>
      <w:proofErr w:type="spellEnd"/>
      <w:r w:rsidR="00E56E21" w:rsidRPr="00E56E21">
        <w:rPr>
          <w:rFonts w:ascii="Times New Roman" w:hAnsi="Times New Roman"/>
          <w:iCs/>
          <w:sz w:val="28"/>
          <w:szCs w:val="28"/>
        </w:rPr>
        <w:t>. «Изобразительное ис</w:t>
      </w:r>
      <w:r w:rsidR="00E56E21">
        <w:rPr>
          <w:rFonts w:ascii="Times New Roman" w:hAnsi="Times New Roman"/>
          <w:iCs/>
          <w:sz w:val="28"/>
          <w:szCs w:val="28"/>
        </w:rPr>
        <w:t xml:space="preserve">кусство», </w:t>
      </w:r>
      <w:proofErr w:type="gramStart"/>
      <w:r w:rsidR="00E56E21">
        <w:rPr>
          <w:rFonts w:ascii="Times New Roman" w:hAnsi="Times New Roman"/>
          <w:iCs/>
          <w:sz w:val="28"/>
          <w:szCs w:val="28"/>
        </w:rPr>
        <w:t>которая</w:t>
      </w:r>
      <w:proofErr w:type="gramEnd"/>
      <w:r w:rsidR="00E56E21">
        <w:rPr>
          <w:rFonts w:ascii="Times New Roman" w:hAnsi="Times New Roman"/>
          <w:iCs/>
          <w:sz w:val="28"/>
          <w:szCs w:val="28"/>
        </w:rPr>
        <w:t xml:space="preserve"> создана в соответствии с требованиями</w:t>
      </w:r>
      <w:r w:rsidR="00E56E21" w:rsidRPr="00E56E21">
        <w:rPr>
          <w:rStyle w:val="FontStyle94"/>
          <w:rFonts w:ascii="Times New Roman" w:hAnsi="Times New Roman" w:cs="Times New Roman"/>
          <w:b/>
          <w:sz w:val="28"/>
          <w:szCs w:val="28"/>
        </w:rPr>
        <w:t xml:space="preserve"> </w:t>
      </w:r>
      <w:r w:rsidR="00E56E21" w:rsidRPr="00E56E21">
        <w:rPr>
          <w:rStyle w:val="FontStyle94"/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</w:t>
      </w:r>
      <w:r w:rsidR="00A21239">
        <w:rPr>
          <w:rStyle w:val="FontStyle94"/>
          <w:rFonts w:ascii="Times New Roman" w:hAnsi="Times New Roman" w:cs="Times New Roman"/>
          <w:sz w:val="28"/>
          <w:szCs w:val="28"/>
        </w:rPr>
        <w:t>;</w:t>
      </w:r>
    </w:p>
    <w:p w:rsidR="00180F4F" w:rsidRPr="0097099F" w:rsidRDefault="00990CF5" w:rsidP="003F7764">
      <w:pPr>
        <w:pStyle w:val="3"/>
        <w:spacing w:before="0" w:after="0"/>
        <w:jc w:val="both"/>
        <w:rPr>
          <w:rStyle w:val="FontStyle94"/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</w:rPr>
        <w:t xml:space="preserve"> </w:t>
      </w:r>
      <w:r w:rsidR="00E36F74">
        <w:rPr>
          <w:b w:val="0"/>
        </w:rPr>
        <w:t xml:space="preserve">-в </w:t>
      </w:r>
      <w:r>
        <w:rPr>
          <w:b w:val="0"/>
        </w:rPr>
        <w:t xml:space="preserve"> соответствии с учебниками </w:t>
      </w:r>
      <w:proofErr w:type="spellStart"/>
      <w:r>
        <w:rPr>
          <w:b w:val="0"/>
        </w:rPr>
        <w:t>Неменская</w:t>
      </w:r>
      <w:proofErr w:type="spellEnd"/>
      <w:r>
        <w:rPr>
          <w:b w:val="0"/>
        </w:rPr>
        <w:t xml:space="preserve"> Л.А.. под редакцией </w:t>
      </w:r>
      <w:proofErr w:type="spellStart"/>
      <w:r>
        <w:rPr>
          <w:b w:val="0"/>
        </w:rPr>
        <w:t>Неменского</w:t>
      </w:r>
      <w:proofErr w:type="spellEnd"/>
      <w:r>
        <w:rPr>
          <w:b w:val="0"/>
        </w:rPr>
        <w:t xml:space="preserve"> </w:t>
      </w:r>
      <w:r w:rsidR="00E36F74">
        <w:rPr>
          <w:b w:val="0"/>
        </w:rPr>
        <w:t xml:space="preserve">«Изобразительное искусство» (1 класс), </w:t>
      </w:r>
      <w:proofErr w:type="spellStart"/>
      <w:r w:rsidR="00E36F74">
        <w:rPr>
          <w:b w:val="0"/>
        </w:rPr>
        <w:t>Коротеева</w:t>
      </w:r>
      <w:proofErr w:type="spellEnd"/>
      <w:r w:rsidR="00E36F74">
        <w:rPr>
          <w:b w:val="0"/>
        </w:rPr>
        <w:t xml:space="preserve"> Е.И., под ред. </w:t>
      </w:r>
      <w:proofErr w:type="spellStart"/>
      <w:r w:rsidR="00E36F74">
        <w:rPr>
          <w:b w:val="0"/>
        </w:rPr>
        <w:t>Б.Н.Неменского</w:t>
      </w:r>
      <w:proofErr w:type="spellEnd"/>
      <w:r w:rsidR="00E36F74">
        <w:rPr>
          <w:b w:val="0"/>
        </w:rPr>
        <w:t xml:space="preserve">  «Изобразительное искусство»</w:t>
      </w:r>
      <w:proofErr w:type="gramStart"/>
      <w:r w:rsidR="00E36F74">
        <w:rPr>
          <w:b w:val="0"/>
        </w:rPr>
        <w:t xml:space="preserve">( </w:t>
      </w:r>
      <w:proofErr w:type="gramEnd"/>
      <w:r w:rsidR="00E36F74">
        <w:rPr>
          <w:b w:val="0"/>
        </w:rPr>
        <w:t xml:space="preserve">2 класс), Горяева Н.А., </w:t>
      </w:r>
      <w:proofErr w:type="spellStart"/>
      <w:r w:rsidR="00E36F74">
        <w:rPr>
          <w:b w:val="0"/>
        </w:rPr>
        <w:t>Неменская</w:t>
      </w:r>
      <w:proofErr w:type="spellEnd"/>
      <w:r w:rsidR="00E36F74">
        <w:rPr>
          <w:b w:val="0"/>
        </w:rPr>
        <w:t xml:space="preserve">  Л.А.,</w:t>
      </w:r>
      <w:r w:rsidR="00E36F74" w:rsidRPr="00E36F74">
        <w:rPr>
          <w:b w:val="0"/>
        </w:rPr>
        <w:t xml:space="preserve"> </w:t>
      </w:r>
      <w:r w:rsidR="00E36F74">
        <w:rPr>
          <w:b w:val="0"/>
        </w:rPr>
        <w:t xml:space="preserve">под ред. </w:t>
      </w:r>
      <w:proofErr w:type="spellStart"/>
      <w:r w:rsidR="00E36F74">
        <w:rPr>
          <w:b w:val="0"/>
        </w:rPr>
        <w:t>Б.Н.Неменского</w:t>
      </w:r>
      <w:proofErr w:type="spellEnd"/>
      <w:r w:rsidR="00E36F74">
        <w:rPr>
          <w:b w:val="0"/>
        </w:rPr>
        <w:t xml:space="preserve">  «Изобразительное искусство»( 3 класс);</w:t>
      </w:r>
      <w:r w:rsidR="00E36F74" w:rsidRPr="00E36F74">
        <w:rPr>
          <w:b w:val="0"/>
        </w:rPr>
        <w:t xml:space="preserve"> </w:t>
      </w:r>
      <w:proofErr w:type="spellStart"/>
      <w:r w:rsidR="00E36F74">
        <w:rPr>
          <w:b w:val="0"/>
        </w:rPr>
        <w:t>Неменская</w:t>
      </w:r>
      <w:proofErr w:type="spellEnd"/>
      <w:r w:rsidR="00E36F74">
        <w:rPr>
          <w:b w:val="0"/>
        </w:rPr>
        <w:t xml:space="preserve"> Л.А.. под редакцией </w:t>
      </w:r>
      <w:proofErr w:type="spellStart"/>
      <w:r w:rsidR="00E36F74">
        <w:rPr>
          <w:b w:val="0"/>
        </w:rPr>
        <w:t>Неменского</w:t>
      </w:r>
      <w:proofErr w:type="spellEnd"/>
      <w:r w:rsidR="00E36F74">
        <w:rPr>
          <w:b w:val="0"/>
        </w:rPr>
        <w:t xml:space="preserve"> Б.Н. «Изобразительное искусство» (4 класс), </w:t>
      </w:r>
      <w:proofErr w:type="gramStart"/>
      <w:r w:rsidR="00E36F74">
        <w:rPr>
          <w:b w:val="0"/>
        </w:rPr>
        <w:t>включёнными</w:t>
      </w:r>
      <w:proofErr w:type="gramEnd"/>
      <w:r w:rsidR="00E36F74">
        <w:rPr>
          <w:b w:val="0"/>
        </w:rPr>
        <w:t xml:space="preserve"> в действующий Федеральный перечень учебников на 2015-2016 уч. г.</w:t>
      </w:r>
    </w:p>
    <w:p w:rsidR="00180F4F" w:rsidRPr="006C3A3E" w:rsidRDefault="00180F4F" w:rsidP="00180F4F">
      <w:pPr>
        <w:pStyle w:val="Style19"/>
        <w:widowControl/>
        <w:spacing w:before="110" w:line="276" w:lineRule="auto"/>
        <w:ind w:left="142" w:firstLine="0"/>
        <w:rPr>
          <w:rStyle w:val="FontStyle98"/>
          <w:sz w:val="28"/>
          <w:szCs w:val="28"/>
        </w:rPr>
      </w:pPr>
      <w:r w:rsidRPr="00180F4F">
        <w:rPr>
          <w:rStyle w:val="FontStyle102"/>
          <w:rFonts w:ascii="Times New Roman" w:hAnsi="Times New Roman" w:cs="Times New Roman"/>
          <w:b/>
          <w:sz w:val="28"/>
          <w:szCs w:val="28"/>
        </w:rPr>
        <w:t>Цель</w:t>
      </w:r>
      <w:r w:rsidRPr="006C3A3E">
        <w:rPr>
          <w:rStyle w:val="FontStyle102"/>
          <w:rFonts w:ascii="Times New Roman" w:hAnsi="Times New Roman" w:cs="Times New Roman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учебного предмета «Изобразительное искусство» в об</w:t>
      </w:r>
      <w:r w:rsidRPr="006C3A3E"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 w:rsidRPr="006C3A3E"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 w:rsidRPr="006C3A3E">
        <w:rPr>
          <w:rStyle w:val="FontStyle98"/>
          <w:sz w:val="28"/>
          <w:szCs w:val="28"/>
        </w:rPr>
        <w:t>мироотношений</w:t>
      </w:r>
      <w:proofErr w:type="spellEnd"/>
      <w:r w:rsidRPr="006C3A3E">
        <w:rPr>
          <w:rStyle w:val="FontStyle98"/>
          <w:sz w:val="28"/>
          <w:szCs w:val="28"/>
        </w:rPr>
        <w:t>, выработанных поколения</w:t>
      </w:r>
      <w:r w:rsidRPr="006C3A3E"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 w:rsidRPr="006C3A3E"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 w:rsidRPr="006C3A3E"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 w:rsidRPr="006C3A3E">
        <w:rPr>
          <w:rStyle w:val="FontStyle98"/>
          <w:sz w:val="28"/>
          <w:szCs w:val="28"/>
        </w:rPr>
        <w:t>прекрасное</w:t>
      </w:r>
      <w:proofErr w:type="gramEnd"/>
      <w:r w:rsidRPr="006C3A3E"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A9322C" w:rsidRPr="0097099F" w:rsidRDefault="00A9322C" w:rsidP="00634F53">
      <w:pPr>
        <w:pStyle w:val="Style8"/>
        <w:widowControl/>
        <w:spacing w:line="276" w:lineRule="auto"/>
        <w:ind w:left="142" w:right="-2210"/>
        <w:jc w:val="left"/>
        <w:rPr>
          <w:rFonts w:ascii="Times New Roman" w:hAnsi="Times New Roman"/>
          <w:b/>
          <w:sz w:val="28"/>
          <w:szCs w:val="28"/>
        </w:rPr>
      </w:pPr>
    </w:p>
    <w:p w:rsidR="00A9322C" w:rsidRDefault="00A9322C" w:rsidP="00E637A1">
      <w:pPr>
        <w:pStyle w:val="Style8"/>
        <w:widowControl/>
        <w:numPr>
          <w:ilvl w:val="0"/>
          <w:numId w:val="22"/>
        </w:numPr>
        <w:spacing w:before="19" w:line="276" w:lineRule="auto"/>
        <w:ind w:right="-2210"/>
        <w:jc w:val="left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97099F">
        <w:rPr>
          <w:rStyle w:val="FontStyle102"/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9322C" w:rsidRPr="006C3A3E" w:rsidRDefault="00A9322C" w:rsidP="00180F4F">
      <w:pPr>
        <w:pStyle w:val="Style19"/>
        <w:widowControl/>
        <w:spacing w:before="110" w:line="276" w:lineRule="auto"/>
        <w:ind w:firstLine="0"/>
        <w:rPr>
          <w:rStyle w:val="FontStyle98"/>
          <w:sz w:val="28"/>
          <w:szCs w:val="28"/>
        </w:rPr>
      </w:pPr>
    </w:p>
    <w:p w:rsidR="00A9322C" w:rsidRPr="006C3A3E" w:rsidRDefault="00634F53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           </w:t>
      </w:r>
      <w:r w:rsidR="00A9322C" w:rsidRPr="006C3A3E">
        <w:rPr>
          <w:rStyle w:val="FontStyle98"/>
          <w:sz w:val="28"/>
          <w:szCs w:val="28"/>
        </w:rPr>
        <w:t>В основу программы положены идеи и положения Федераль</w:t>
      </w:r>
      <w:r w:rsidR="00A9322C" w:rsidRPr="006C3A3E">
        <w:rPr>
          <w:rStyle w:val="FontStyle98"/>
          <w:sz w:val="28"/>
          <w:szCs w:val="28"/>
        </w:rPr>
        <w:softHyphen/>
        <w:t>ного государственного образовательного стандарта начального общего образования</w:t>
      </w:r>
      <w:r w:rsidR="00A9322C" w:rsidRPr="006C3A3E">
        <w:rPr>
          <w:rStyle w:val="FontStyle98"/>
          <w:sz w:val="28"/>
          <w:szCs w:val="28"/>
          <w:vertAlign w:val="superscript"/>
        </w:rPr>
        <w:footnoteReference w:id="1"/>
      </w:r>
      <w:r w:rsidR="00A9322C" w:rsidRPr="006C3A3E">
        <w:rPr>
          <w:rStyle w:val="FontStyle98"/>
          <w:sz w:val="28"/>
          <w:szCs w:val="28"/>
        </w:rPr>
        <w:t xml:space="preserve"> и Концепции духовно-нравственного раз</w:t>
      </w:r>
      <w:r w:rsidR="00A9322C" w:rsidRPr="006C3A3E">
        <w:rPr>
          <w:rStyle w:val="FontStyle98"/>
          <w:sz w:val="28"/>
          <w:szCs w:val="28"/>
        </w:rPr>
        <w:softHyphen/>
        <w:t>вития и воспитания личности гражданина России</w:t>
      </w:r>
      <w:r w:rsidR="00A9322C" w:rsidRPr="006C3A3E">
        <w:rPr>
          <w:rStyle w:val="FontStyle98"/>
          <w:sz w:val="28"/>
          <w:szCs w:val="28"/>
          <w:vertAlign w:val="superscript"/>
        </w:rPr>
        <w:footnoteReference w:id="2"/>
      </w:r>
      <w:r w:rsidR="00A9322C" w:rsidRPr="006C3A3E">
        <w:rPr>
          <w:rStyle w:val="FontStyle98"/>
          <w:sz w:val="28"/>
          <w:szCs w:val="28"/>
        </w:rPr>
        <w:t>.</w:t>
      </w:r>
    </w:p>
    <w:p w:rsidR="00A9322C" w:rsidRPr="006C3A3E" w:rsidRDefault="00634F53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            </w:t>
      </w:r>
      <w:r w:rsidR="00A9322C" w:rsidRPr="006C3A3E">
        <w:rPr>
          <w:rStyle w:val="FontStyle98"/>
          <w:sz w:val="28"/>
          <w:szCs w:val="28"/>
        </w:rPr>
        <w:t>Программа создана на основе развития традиций россий</w:t>
      </w:r>
      <w:r w:rsidR="00A9322C" w:rsidRPr="006C3A3E"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 w:rsidR="00A9322C" w:rsidRPr="006C3A3E"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 w:rsidR="00A9322C" w:rsidRPr="006C3A3E"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 w:rsidR="00A9322C" w:rsidRPr="006C3A3E">
        <w:rPr>
          <w:rStyle w:val="FontStyle98"/>
          <w:sz w:val="28"/>
          <w:szCs w:val="28"/>
        </w:rPr>
        <w:softHyphen/>
        <w:t>ность этапов обучения.</w:t>
      </w:r>
    </w:p>
    <w:p w:rsidR="00A9322C" w:rsidRPr="006C3A3E" w:rsidRDefault="00634F53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lastRenderedPageBreak/>
        <w:t xml:space="preserve">             </w:t>
      </w:r>
      <w:r w:rsidR="00A9322C" w:rsidRPr="006C3A3E"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 w:rsidR="00A9322C" w:rsidRPr="006C3A3E"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 w:rsidR="00A9322C" w:rsidRPr="006C3A3E">
        <w:rPr>
          <w:rStyle w:val="FontStyle98"/>
          <w:sz w:val="28"/>
          <w:szCs w:val="28"/>
        </w:rPr>
        <w:softHyphen/>
        <w:t xml:space="preserve">ное развитие осуществляется в практической, </w:t>
      </w:r>
      <w:proofErr w:type="spellStart"/>
      <w:r w:rsidR="00A9322C" w:rsidRPr="006C3A3E">
        <w:rPr>
          <w:rStyle w:val="FontStyle98"/>
          <w:sz w:val="28"/>
          <w:szCs w:val="28"/>
        </w:rPr>
        <w:t>деятельностной</w:t>
      </w:r>
      <w:proofErr w:type="spellEnd"/>
      <w:r w:rsidR="00793C2C">
        <w:rPr>
          <w:rStyle w:val="FontStyle98"/>
          <w:sz w:val="28"/>
          <w:szCs w:val="28"/>
        </w:rPr>
        <w:t xml:space="preserve"> форме в процессе художественного творчества каждого ребёнка.</w:t>
      </w:r>
    </w:p>
    <w:p w:rsidR="00A9322C" w:rsidRPr="006C3A3E" w:rsidRDefault="00A9322C" w:rsidP="005917B5">
      <w:pPr>
        <w:pStyle w:val="Style19"/>
        <w:widowControl/>
        <w:spacing w:before="43" w:line="276" w:lineRule="auto"/>
        <w:ind w:left="142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 xml:space="preserve"> Цели художественного образования состоят в развитии эмо</w:t>
      </w:r>
      <w:r w:rsidRPr="006C3A3E"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 w:rsidRPr="006C3A3E"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 w:rsidRPr="006C3A3E"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6C3A3E">
        <w:rPr>
          <w:rStyle w:val="FontStyle98"/>
          <w:sz w:val="28"/>
          <w:szCs w:val="28"/>
        </w:rPr>
        <w:t>Культуросозидающая</w:t>
      </w:r>
      <w:proofErr w:type="spellEnd"/>
      <w:r w:rsidRPr="006C3A3E">
        <w:rPr>
          <w:rStyle w:val="FontStyle98"/>
          <w:sz w:val="28"/>
          <w:szCs w:val="28"/>
        </w:rPr>
        <w:t xml:space="preserve"> роль программы состоит также в вос</w:t>
      </w:r>
      <w:r w:rsidRPr="006C3A3E"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 w:rsidRPr="006C3A3E"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 w:rsidRPr="006C3A3E"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 w:rsidRPr="006C3A3E"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 w:rsidRPr="006C3A3E"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>
        <w:rPr>
          <w:rStyle w:val="FontStyle143"/>
          <w:sz w:val="28"/>
          <w:szCs w:val="28"/>
        </w:rPr>
        <w:t xml:space="preserve"> 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i/>
          <w:sz w:val="28"/>
          <w:szCs w:val="28"/>
        </w:rPr>
        <w:t>Связи искусства с жизнью человека</w:t>
      </w:r>
      <w:r w:rsidRPr="006C3A3E">
        <w:rPr>
          <w:rStyle w:val="FontStyle143"/>
          <w:sz w:val="28"/>
          <w:szCs w:val="28"/>
        </w:rPr>
        <w:t xml:space="preserve">, </w:t>
      </w:r>
      <w:r w:rsidRPr="006C3A3E">
        <w:rPr>
          <w:rStyle w:val="FontStyle98"/>
          <w:sz w:val="28"/>
          <w:szCs w:val="28"/>
        </w:rPr>
        <w:t>роль искусства в по</w:t>
      </w:r>
      <w:r w:rsidRPr="006C3A3E"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</w:t>
      </w:r>
      <w:r w:rsidRPr="006C3A3E"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 w:rsidRPr="006C3A3E"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 xml:space="preserve">Систематизирующим методом является </w:t>
      </w:r>
      <w:r w:rsidRPr="00793C2C">
        <w:rPr>
          <w:rStyle w:val="FontStyle143"/>
          <w:b w:val="0"/>
          <w:sz w:val="28"/>
          <w:szCs w:val="28"/>
          <w:u w:val="single"/>
        </w:rPr>
        <w:t>выделение трех ос</w:t>
      </w:r>
      <w:r w:rsidRPr="00793C2C">
        <w:rPr>
          <w:rStyle w:val="FontStyle143"/>
          <w:b w:val="0"/>
          <w:sz w:val="28"/>
          <w:szCs w:val="28"/>
          <w:u w:val="single"/>
        </w:rPr>
        <w:softHyphen/>
        <w:t xml:space="preserve">новных видов художественной деятельности </w:t>
      </w:r>
      <w:r w:rsidRPr="00793C2C">
        <w:rPr>
          <w:rStyle w:val="FontStyle98"/>
          <w:b/>
          <w:sz w:val="28"/>
          <w:szCs w:val="28"/>
          <w:u w:val="single"/>
        </w:rPr>
        <w:t>д</w:t>
      </w:r>
      <w:r w:rsidRPr="006C3A3E">
        <w:rPr>
          <w:rStyle w:val="FontStyle98"/>
          <w:sz w:val="28"/>
          <w:szCs w:val="28"/>
        </w:rPr>
        <w:t>ля визуальных пространственных искусств:</w:t>
      </w:r>
    </w:p>
    <w:p w:rsidR="00A9322C" w:rsidRPr="006C3A3E" w:rsidRDefault="00A9322C" w:rsidP="00634F53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left="142"/>
        <w:jc w:val="both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A9322C" w:rsidRPr="006C3A3E" w:rsidRDefault="00A9322C" w:rsidP="00634F53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left="142"/>
        <w:jc w:val="both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декоративная художественная деятельность;</w:t>
      </w:r>
    </w:p>
    <w:p w:rsidR="00A9322C" w:rsidRPr="006C3A3E" w:rsidRDefault="00A9322C" w:rsidP="00634F53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left="142"/>
        <w:jc w:val="both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 w:rsidRPr="006C3A3E"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 w:rsidRPr="006C3A3E"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 w:rsidRPr="006C3A3E"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 w:rsidRPr="006C3A3E"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A9322C" w:rsidRPr="006C3A3E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</w:t>
      </w:r>
      <w:r>
        <w:rPr>
          <w:rStyle w:val="FontStyle98"/>
          <w:sz w:val="28"/>
          <w:szCs w:val="28"/>
        </w:rPr>
        <w:t>ций</w:t>
      </w:r>
      <w:r w:rsidRPr="006C3A3E">
        <w:rPr>
          <w:rStyle w:val="FontStyle98"/>
          <w:sz w:val="28"/>
          <w:szCs w:val="28"/>
        </w:rPr>
        <w:t>: изображение — это художественное познание мира, вы</w:t>
      </w:r>
      <w:r w:rsidRPr="00E86939">
        <w:rPr>
          <w:rStyle w:val="FontStyle98"/>
          <w:sz w:val="28"/>
          <w:szCs w:val="28"/>
        </w:rPr>
        <w:t>ра</w:t>
      </w:r>
      <w:r w:rsidRPr="00E86939">
        <w:rPr>
          <w:rStyle w:val="FontStyle98"/>
          <w:sz w:val="28"/>
          <w:szCs w:val="28"/>
        </w:rPr>
        <w:softHyphen/>
      </w:r>
      <w:r w:rsidRPr="00E86939">
        <w:rPr>
          <w:rStyle w:val="FontStyle143"/>
          <w:b w:val="0"/>
          <w:sz w:val="28"/>
          <w:szCs w:val="28"/>
        </w:rPr>
        <w:t>жение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своего к нему отношения, эстетического переживания его;</w:t>
      </w:r>
      <w:r>
        <w:rPr>
          <w:rStyle w:val="FontStyle98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lastRenderedPageBreak/>
        <w:t>конст</w:t>
      </w:r>
      <w:r w:rsidRPr="006C3A3E">
        <w:rPr>
          <w:rStyle w:val="FontStyle98"/>
          <w:sz w:val="28"/>
          <w:szCs w:val="28"/>
        </w:rPr>
        <w:t>руктивная деятельность — это создание предметно-про</w:t>
      </w:r>
      <w:r>
        <w:rPr>
          <w:rStyle w:val="FontStyle98"/>
          <w:sz w:val="28"/>
          <w:szCs w:val="28"/>
        </w:rPr>
        <w:t>стр</w:t>
      </w:r>
      <w:r w:rsidRPr="006C3A3E">
        <w:rPr>
          <w:rStyle w:val="FontStyle98"/>
          <w:sz w:val="28"/>
          <w:szCs w:val="28"/>
        </w:rPr>
        <w:t>анственной среды; декоративная деятельность — это способ «</w:t>
      </w:r>
      <w:r>
        <w:rPr>
          <w:rStyle w:val="FontStyle98"/>
          <w:sz w:val="28"/>
          <w:szCs w:val="28"/>
        </w:rPr>
        <w:t>о</w:t>
      </w:r>
      <w:r w:rsidRPr="006C3A3E">
        <w:rPr>
          <w:rStyle w:val="FontStyle98"/>
          <w:sz w:val="28"/>
          <w:szCs w:val="28"/>
        </w:rPr>
        <w:t>рганизации общения людей, имеющий коммуникативные функ</w:t>
      </w:r>
      <w:r>
        <w:rPr>
          <w:rStyle w:val="FontStyle98"/>
          <w:sz w:val="28"/>
          <w:szCs w:val="28"/>
        </w:rPr>
        <w:t>ции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в жизни общества.</w:t>
      </w:r>
    </w:p>
    <w:p w:rsidR="00A9322C" w:rsidRPr="006C3A3E" w:rsidRDefault="00A9322C" w:rsidP="00634F53">
      <w:pPr>
        <w:pStyle w:val="Style25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 xml:space="preserve">Необходимо иметь в виду, что в начальной школе три вида тожественной деятельности представлены в игровой форме </w:t>
      </w:r>
      <w:r w:rsidRPr="00E86939">
        <w:rPr>
          <w:rStyle w:val="FontStyle96"/>
          <w:b w:val="0"/>
          <w:sz w:val="28"/>
          <w:szCs w:val="28"/>
        </w:rPr>
        <w:t>как</w:t>
      </w:r>
      <w:r w:rsidRPr="006C3A3E">
        <w:rPr>
          <w:rStyle w:val="FontStyle96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 xml:space="preserve">Братья-Мастера Изображения, Украшения и Постройки. </w:t>
      </w:r>
      <w:r w:rsidRPr="00E86939">
        <w:rPr>
          <w:rStyle w:val="FontStyle143"/>
          <w:b w:val="0"/>
          <w:sz w:val="28"/>
          <w:szCs w:val="28"/>
        </w:rPr>
        <w:t>Они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помогают вначале структурно членить, а значит, и пони</w:t>
      </w:r>
      <w:r w:rsidRPr="006C3A3E">
        <w:rPr>
          <w:rStyle w:val="FontStyle98"/>
          <w:sz w:val="28"/>
          <w:szCs w:val="28"/>
        </w:rPr>
        <w:softHyphen/>
      </w:r>
      <w:r w:rsidRPr="00E86939">
        <w:rPr>
          <w:rStyle w:val="FontStyle96"/>
          <w:b w:val="0"/>
          <w:sz w:val="28"/>
          <w:szCs w:val="28"/>
        </w:rPr>
        <w:t>мать</w:t>
      </w:r>
      <w:r w:rsidRPr="006C3A3E">
        <w:rPr>
          <w:rStyle w:val="FontStyle96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деятельность искусств в окружающей жизни, более глубо</w:t>
      </w:r>
      <w:r w:rsidRPr="006C3A3E">
        <w:rPr>
          <w:rStyle w:val="FontStyle98"/>
          <w:sz w:val="28"/>
          <w:szCs w:val="28"/>
        </w:rPr>
        <w:softHyphen/>
      </w:r>
      <w:r w:rsidRPr="00E86939">
        <w:rPr>
          <w:rStyle w:val="FontStyle143"/>
          <w:b w:val="0"/>
          <w:sz w:val="28"/>
          <w:szCs w:val="28"/>
        </w:rPr>
        <w:t>ко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осознавать искусство.</w:t>
      </w:r>
    </w:p>
    <w:p w:rsidR="00A9322C" w:rsidRPr="006C3A3E" w:rsidRDefault="00A9322C" w:rsidP="00634F53">
      <w:pPr>
        <w:pStyle w:val="Style24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>Тематическая цельность и последовательность развития кур</w:t>
      </w:r>
      <w:r w:rsidRPr="006C3A3E">
        <w:rPr>
          <w:rStyle w:val="FontStyle98"/>
          <w:sz w:val="28"/>
          <w:szCs w:val="28"/>
        </w:rPr>
        <w:softHyphen/>
      </w:r>
      <w:r w:rsidRPr="00E86939">
        <w:rPr>
          <w:rStyle w:val="FontStyle143"/>
          <w:b w:val="0"/>
          <w:sz w:val="28"/>
          <w:szCs w:val="28"/>
        </w:rPr>
        <w:t>са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>помогают обеспечить прозрачные эмоциональные контакты искусством на каждом этапе обучения. Ребенок поднимает</w:t>
      </w:r>
      <w:r w:rsidRPr="006C3A3E">
        <w:rPr>
          <w:rStyle w:val="FontStyle98"/>
          <w:sz w:val="28"/>
          <w:szCs w:val="28"/>
        </w:rPr>
        <w:softHyphen/>
      </w:r>
      <w:r w:rsidRPr="006C3A3E">
        <w:rPr>
          <w:rStyle w:val="FontStyle102"/>
          <w:rFonts w:ascii="Times New Roman" w:hAnsi="Times New Roman" w:cs="Times New Roman"/>
          <w:sz w:val="28"/>
          <w:szCs w:val="28"/>
        </w:rPr>
        <w:t xml:space="preserve">ся </w:t>
      </w:r>
      <w:r w:rsidRPr="006C3A3E">
        <w:rPr>
          <w:rStyle w:val="FontStyle98"/>
          <w:sz w:val="28"/>
          <w:szCs w:val="28"/>
        </w:rPr>
        <w:t>год за годом, урок за уроком по ступенькам познания лич</w:t>
      </w:r>
      <w:r>
        <w:rPr>
          <w:rStyle w:val="FontStyle98"/>
          <w:sz w:val="28"/>
          <w:szCs w:val="28"/>
        </w:rPr>
        <w:t>ных</w:t>
      </w:r>
      <w:r w:rsidRPr="006C3A3E">
        <w:rPr>
          <w:rStyle w:val="FontStyle143"/>
          <w:sz w:val="28"/>
          <w:szCs w:val="28"/>
        </w:rPr>
        <w:t xml:space="preserve"> </w:t>
      </w:r>
      <w:r w:rsidRPr="006C3A3E">
        <w:rPr>
          <w:rStyle w:val="FontStyle98"/>
          <w:sz w:val="28"/>
          <w:szCs w:val="28"/>
        </w:rPr>
        <w:t xml:space="preserve">связей со всем миром художественно-эмоциональной </w:t>
      </w:r>
      <w:r>
        <w:rPr>
          <w:rStyle w:val="FontStyle98"/>
          <w:sz w:val="28"/>
          <w:szCs w:val="28"/>
        </w:rPr>
        <w:t>кул</w:t>
      </w:r>
      <w:r w:rsidRPr="006C3A3E">
        <w:rPr>
          <w:rStyle w:val="FontStyle98"/>
          <w:sz w:val="28"/>
          <w:szCs w:val="28"/>
        </w:rPr>
        <w:t>ьтуры.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 w:rsidRPr="00E86939">
        <w:rPr>
          <w:rStyle w:val="FontStyle98"/>
          <w:sz w:val="28"/>
          <w:szCs w:val="28"/>
        </w:rPr>
        <w:softHyphen/>
      </w:r>
      <w:r w:rsidRPr="00E86939">
        <w:rPr>
          <w:rStyle w:val="FontStyle143"/>
          <w:b w:val="0"/>
          <w:sz w:val="28"/>
          <w:szCs w:val="28"/>
        </w:rPr>
        <w:t xml:space="preserve">чество </w:t>
      </w:r>
      <w:r w:rsidRPr="00E86939">
        <w:rPr>
          <w:rStyle w:val="FontStyle98"/>
          <w:sz w:val="28"/>
          <w:szCs w:val="28"/>
        </w:rPr>
        <w:t>учителя и ученика; диалогичность; четкость поставлен</w:t>
      </w:r>
      <w:r w:rsidRPr="00E86939">
        <w:rPr>
          <w:rStyle w:val="FontStyle98"/>
          <w:sz w:val="28"/>
          <w:szCs w:val="28"/>
        </w:rPr>
        <w:softHyphen/>
      </w:r>
      <w:r w:rsidRPr="00E86939">
        <w:rPr>
          <w:rStyle w:val="FontStyle144"/>
          <w:b w:val="0"/>
          <w:sz w:val="28"/>
          <w:szCs w:val="28"/>
        </w:rPr>
        <w:t>ных</w:t>
      </w:r>
      <w:r w:rsidRPr="00E86939">
        <w:rPr>
          <w:rStyle w:val="FontStyle144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задач и вариативность их решения; освоение традиций ху</w:t>
      </w:r>
      <w:r>
        <w:rPr>
          <w:rStyle w:val="FontStyle98"/>
          <w:sz w:val="28"/>
          <w:szCs w:val="28"/>
        </w:rPr>
        <w:t>дож</w:t>
      </w:r>
      <w:r w:rsidRPr="00E86939">
        <w:rPr>
          <w:rStyle w:val="FontStyle98"/>
          <w:sz w:val="28"/>
          <w:szCs w:val="28"/>
        </w:rPr>
        <w:t xml:space="preserve">ественной культуры и импровизационный поиск личностно </w:t>
      </w:r>
      <w:r w:rsidRPr="00E86939">
        <w:rPr>
          <w:rStyle w:val="FontStyle143"/>
          <w:b w:val="0"/>
          <w:sz w:val="28"/>
          <w:szCs w:val="28"/>
        </w:rPr>
        <w:t xml:space="preserve">значимых </w:t>
      </w:r>
      <w:r w:rsidRPr="00E86939">
        <w:rPr>
          <w:rStyle w:val="FontStyle98"/>
          <w:sz w:val="28"/>
          <w:szCs w:val="28"/>
        </w:rPr>
        <w:t>смыслов.</w:t>
      </w:r>
    </w:p>
    <w:p w:rsidR="00A9322C" w:rsidRDefault="00A9322C" w:rsidP="00634F53">
      <w:pPr>
        <w:pStyle w:val="Style24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Основные </w:t>
      </w:r>
      <w:r w:rsidRPr="00E86939">
        <w:rPr>
          <w:rStyle w:val="FontStyle143"/>
          <w:b w:val="0"/>
          <w:sz w:val="28"/>
          <w:szCs w:val="28"/>
        </w:rPr>
        <w:t>виды учебной деятельности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— практическая ху</w:t>
      </w:r>
      <w:r>
        <w:rPr>
          <w:rStyle w:val="FontStyle98"/>
          <w:sz w:val="28"/>
          <w:szCs w:val="28"/>
        </w:rPr>
        <w:t>до</w:t>
      </w:r>
      <w:r w:rsidRPr="00E86939">
        <w:rPr>
          <w:rStyle w:val="FontStyle98"/>
          <w:sz w:val="28"/>
          <w:szCs w:val="28"/>
        </w:rPr>
        <w:t>ж</w:t>
      </w:r>
      <w:r>
        <w:rPr>
          <w:rStyle w:val="FontStyle98"/>
          <w:sz w:val="28"/>
          <w:szCs w:val="28"/>
        </w:rPr>
        <w:t>е</w:t>
      </w:r>
      <w:r w:rsidRPr="00E86939">
        <w:rPr>
          <w:rStyle w:val="FontStyle98"/>
          <w:sz w:val="28"/>
          <w:szCs w:val="28"/>
        </w:rPr>
        <w:t>ственно-творческая деятельность ученика и восприятие</w:t>
      </w:r>
      <w:r>
        <w:rPr>
          <w:rStyle w:val="FontStyle98"/>
          <w:sz w:val="28"/>
          <w:szCs w:val="28"/>
        </w:rPr>
        <w:t xml:space="preserve"> красо</w:t>
      </w:r>
      <w:r w:rsidRPr="00E86939">
        <w:rPr>
          <w:rStyle w:val="FontStyle98"/>
          <w:sz w:val="28"/>
          <w:szCs w:val="28"/>
        </w:rPr>
        <w:t>ты окружающего мира, произведений искусства.</w:t>
      </w:r>
    </w:p>
    <w:p w:rsidR="00A9322C" w:rsidRPr="00E86939" w:rsidRDefault="00A9322C" w:rsidP="00634F53">
      <w:pPr>
        <w:pStyle w:val="Style24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sz w:val="28"/>
          <w:szCs w:val="28"/>
          <w:u w:val="single"/>
        </w:rPr>
        <w:t>Практическая художественно-творческая деятельность</w:t>
      </w:r>
      <w:r>
        <w:rPr>
          <w:rStyle w:val="FontStyle143"/>
          <w:sz w:val="28"/>
          <w:szCs w:val="28"/>
        </w:rPr>
        <w:t xml:space="preserve"> </w:t>
      </w:r>
      <w:r w:rsidRPr="00E86939">
        <w:rPr>
          <w:rStyle w:val="FontStyle143"/>
          <w:b w:val="0"/>
          <w:sz w:val="28"/>
          <w:szCs w:val="28"/>
        </w:rPr>
        <w:t>(</w:t>
      </w:r>
      <w:r w:rsidRPr="00E86939">
        <w:rPr>
          <w:rStyle w:val="FontStyle98"/>
          <w:sz w:val="28"/>
          <w:szCs w:val="28"/>
        </w:rPr>
        <w:t xml:space="preserve">ребенок выступает в роли художника) и </w:t>
      </w:r>
      <w:r w:rsidRPr="00793C2C">
        <w:rPr>
          <w:rStyle w:val="FontStyle143"/>
          <w:b w:val="0"/>
          <w:sz w:val="28"/>
          <w:szCs w:val="28"/>
          <w:u w:val="single"/>
        </w:rPr>
        <w:t>деятельность по вос</w:t>
      </w:r>
      <w:r w:rsidRPr="00793C2C">
        <w:rPr>
          <w:rStyle w:val="FontStyle143"/>
          <w:b w:val="0"/>
          <w:sz w:val="28"/>
          <w:szCs w:val="28"/>
          <w:u w:val="single"/>
        </w:rPr>
        <w:softHyphen/>
        <w:t>приятию искусства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(ребенок выступает в роли зрителя, осваи</w:t>
      </w:r>
      <w:r>
        <w:rPr>
          <w:rStyle w:val="FontStyle98"/>
          <w:sz w:val="28"/>
          <w:szCs w:val="28"/>
        </w:rPr>
        <w:t>вая</w:t>
      </w:r>
      <w:r w:rsidRPr="00E86939">
        <w:rPr>
          <w:rStyle w:val="FontStyle97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опыт художественной культуры) имеют творческий харак</w:t>
      </w:r>
      <w:r w:rsidRPr="00E86939">
        <w:rPr>
          <w:rStyle w:val="FontStyle98"/>
          <w:sz w:val="28"/>
          <w:szCs w:val="28"/>
        </w:rPr>
        <w:softHyphen/>
      </w:r>
      <w:r w:rsidRPr="00E86939">
        <w:rPr>
          <w:rStyle w:val="FontStyle143"/>
          <w:b w:val="0"/>
          <w:sz w:val="28"/>
          <w:szCs w:val="28"/>
        </w:rPr>
        <w:t>тер.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 xml:space="preserve">Учащиеся осваивают различные художественные материалы </w:t>
      </w:r>
      <w:r w:rsidRPr="00E86939">
        <w:rPr>
          <w:rStyle w:val="FontStyle143"/>
          <w:b w:val="0"/>
          <w:sz w:val="28"/>
          <w:szCs w:val="28"/>
        </w:rPr>
        <w:t>(гуашь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и акварель, карандаши, мелки, уголь, пастель, пласти</w:t>
      </w:r>
      <w:r>
        <w:rPr>
          <w:rStyle w:val="FontStyle98"/>
          <w:sz w:val="28"/>
          <w:szCs w:val="28"/>
        </w:rPr>
        <w:t>лин</w:t>
      </w:r>
      <w:proofErr w:type="gramStart"/>
      <w:r w:rsidRPr="00E86939">
        <w:rPr>
          <w:rStyle w:val="FontStyle143"/>
          <w:sz w:val="28"/>
          <w:szCs w:val="28"/>
        </w:rPr>
        <w:t>.</w:t>
      </w:r>
      <w:proofErr w:type="gramEnd"/>
      <w:r w:rsidRPr="00E86939">
        <w:rPr>
          <w:rStyle w:val="FontStyle143"/>
          <w:sz w:val="28"/>
          <w:szCs w:val="28"/>
        </w:rPr>
        <w:t xml:space="preserve"> </w:t>
      </w:r>
      <w:proofErr w:type="gramStart"/>
      <w:r w:rsidRPr="00E86939">
        <w:rPr>
          <w:rStyle w:val="FontStyle98"/>
          <w:sz w:val="28"/>
          <w:szCs w:val="28"/>
        </w:rPr>
        <w:t>г</w:t>
      </w:r>
      <w:proofErr w:type="gramEnd"/>
      <w:r w:rsidRPr="00E86939">
        <w:rPr>
          <w:rStyle w:val="FontStyle98"/>
          <w:sz w:val="28"/>
          <w:szCs w:val="28"/>
        </w:rPr>
        <w:t>лина, различные виды бумаги, ткани, природные мате</w:t>
      </w:r>
      <w:r w:rsidRPr="00E86939">
        <w:rPr>
          <w:rStyle w:val="FontStyle98"/>
          <w:sz w:val="28"/>
          <w:szCs w:val="28"/>
        </w:rPr>
        <w:softHyphen/>
        <w:t xml:space="preserve">риалы), инструменты (кисти, стеки, ножницы и т.д.), а также </w:t>
      </w:r>
      <w:r>
        <w:rPr>
          <w:rStyle w:val="FontStyle98"/>
          <w:sz w:val="28"/>
          <w:szCs w:val="28"/>
        </w:rPr>
        <w:t>худо</w:t>
      </w:r>
      <w:r w:rsidRPr="00E86939">
        <w:rPr>
          <w:rStyle w:val="FontStyle98"/>
          <w:sz w:val="28"/>
          <w:szCs w:val="28"/>
        </w:rPr>
        <w:t xml:space="preserve">жественные техники (аппликация, коллаж, монотипия, </w:t>
      </w:r>
      <w:r w:rsidRPr="00E86939">
        <w:rPr>
          <w:rStyle w:val="FontStyle143"/>
          <w:b w:val="0"/>
          <w:sz w:val="28"/>
          <w:szCs w:val="28"/>
        </w:rPr>
        <w:t>лепка,</w:t>
      </w:r>
      <w:r w:rsidRPr="00E86939">
        <w:rPr>
          <w:rStyle w:val="FontStyle143"/>
          <w:sz w:val="28"/>
          <w:szCs w:val="28"/>
        </w:rPr>
        <w:t xml:space="preserve"> </w:t>
      </w:r>
      <w:r>
        <w:rPr>
          <w:rStyle w:val="FontStyle98"/>
          <w:sz w:val="28"/>
          <w:szCs w:val="28"/>
        </w:rPr>
        <w:t>бумажная пластика и др.)</w:t>
      </w:r>
    </w:p>
    <w:p w:rsidR="00A9322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Одна из задач — </w:t>
      </w:r>
      <w:r w:rsidRPr="00793C2C">
        <w:rPr>
          <w:rStyle w:val="FontStyle143"/>
          <w:b w:val="0"/>
          <w:sz w:val="28"/>
          <w:szCs w:val="28"/>
          <w:u w:val="single"/>
        </w:rPr>
        <w:t>постоянная смена художественных ма</w:t>
      </w:r>
      <w:r w:rsidRPr="00793C2C">
        <w:rPr>
          <w:rStyle w:val="FontStyle143"/>
          <w:b w:val="0"/>
          <w:sz w:val="28"/>
          <w:szCs w:val="28"/>
          <w:u w:val="single"/>
        </w:rPr>
        <w:softHyphen/>
        <w:t>териалов</w:t>
      </w:r>
      <w:r w:rsidRPr="00E86939">
        <w:rPr>
          <w:rStyle w:val="FontStyle143"/>
          <w:sz w:val="28"/>
          <w:szCs w:val="28"/>
        </w:rPr>
        <w:t xml:space="preserve">, </w:t>
      </w:r>
      <w:r w:rsidRPr="00E86939">
        <w:rPr>
          <w:rStyle w:val="FontStyle98"/>
          <w:sz w:val="28"/>
          <w:szCs w:val="28"/>
        </w:rPr>
        <w:t>овладение их выразительными возможностями.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sz w:val="28"/>
          <w:szCs w:val="28"/>
          <w:u w:val="single"/>
        </w:rPr>
        <w:t>Многообразие видов деятельности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стимулирует интерес уче</w:t>
      </w:r>
      <w:r>
        <w:rPr>
          <w:rStyle w:val="FontStyle98"/>
          <w:sz w:val="28"/>
          <w:szCs w:val="28"/>
        </w:rPr>
        <w:t>н</w:t>
      </w:r>
      <w:r w:rsidRPr="00E86939">
        <w:rPr>
          <w:rStyle w:val="FontStyle98"/>
          <w:sz w:val="28"/>
          <w:szCs w:val="28"/>
        </w:rPr>
        <w:t xml:space="preserve">иков к предмету, изучению искусства и является необходимым </w:t>
      </w:r>
      <w:r>
        <w:rPr>
          <w:rStyle w:val="FontStyle98"/>
          <w:sz w:val="28"/>
          <w:szCs w:val="28"/>
        </w:rPr>
        <w:t>ус</w:t>
      </w:r>
      <w:r w:rsidRPr="00E86939">
        <w:rPr>
          <w:rStyle w:val="FontStyle98"/>
          <w:sz w:val="28"/>
          <w:szCs w:val="28"/>
        </w:rPr>
        <w:t>ловием формирования личности каждого.</w:t>
      </w:r>
    </w:p>
    <w:p w:rsidR="00A9322C" w:rsidRPr="00E86939" w:rsidRDefault="00A9322C" w:rsidP="00634F53">
      <w:pPr>
        <w:pStyle w:val="Style19"/>
        <w:widowControl/>
        <w:spacing w:before="43"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sz w:val="28"/>
          <w:szCs w:val="28"/>
          <w:u w:val="single"/>
        </w:rPr>
        <w:t>Восприятие произведений искусства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предполагает разви</w:t>
      </w:r>
      <w:r w:rsidRPr="00E86939"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 w:rsidRPr="00E86939"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 w:rsidRPr="00E86939">
        <w:rPr>
          <w:rStyle w:val="FontStyle98"/>
          <w:sz w:val="28"/>
          <w:szCs w:val="28"/>
        </w:rPr>
        <w:softHyphen/>
        <w:t>ного мышления детей.</w:t>
      </w:r>
    </w:p>
    <w:p w:rsidR="00A9322C" w:rsidRPr="00E86939" w:rsidRDefault="00A9322C" w:rsidP="00634F53">
      <w:pPr>
        <w:pStyle w:val="Style19"/>
        <w:widowControl/>
        <w:spacing w:before="5"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Особым видом деятельности учащихся является выполнение творческих проектов и компьютерных презентаций. Для этого необходима работа со словарями, </w:t>
      </w:r>
      <w:r w:rsidRPr="00E86939">
        <w:rPr>
          <w:rStyle w:val="FontStyle98"/>
          <w:sz w:val="28"/>
          <w:szCs w:val="28"/>
        </w:rPr>
        <w:lastRenderedPageBreak/>
        <w:t>использование собственных фотографий, поиск разнообразной художественной информации в Интернете.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</w:t>
      </w:r>
      <w:r w:rsidRPr="00793C2C">
        <w:rPr>
          <w:rStyle w:val="FontStyle143"/>
          <w:b w:val="0"/>
          <w:i/>
          <w:sz w:val="28"/>
          <w:szCs w:val="28"/>
          <w:u w:val="single"/>
        </w:rPr>
        <w:t>на основе наблюдения и эстетического переживания окружаю</w:t>
      </w:r>
      <w:r w:rsidRPr="00793C2C">
        <w:rPr>
          <w:rStyle w:val="FontStyle143"/>
          <w:b w:val="0"/>
          <w:i/>
          <w:sz w:val="28"/>
          <w:szCs w:val="28"/>
          <w:u w:val="single"/>
        </w:rPr>
        <w:softHyphen/>
        <w:t>щей реальности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является важным условием освоения детьми программного материала. Стремление к выражению своего от</w:t>
      </w:r>
      <w:r w:rsidRPr="00E86939">
        <w:rPr>
          <w:rStyle w:val="FontStyle98"/>
          <w:sz w:val="28"/>
          <w:szCs w:val="28"/>
        </w:rPr>
        <w:softHyphen/>
        <w:t>ношения к действительности должно служить источником раз</w:t>
      </w:r>
      <w:r w:rsidRPr="00E86939">
        <w:rPr>
          <w:rStyle w:val="FontStyle98"/>
          <w:sz w:val="28"/>
          <w:szCs w:val="28"/>
        </w:rPr>
        <w:softHyphen/>
        <w:t>вития образного мышления.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i/>
          <w:sz w:val="28"/>
          <w:szCs w:val="28"/>
          <w:u w:val="single"/>
        </w:rPr>
        <w:t>Развитие художественно-образного мышления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 w:rsidRPr="00E86939">
        <w:rPr>
          <w:rStyle w:val="FontStyle95"/>
          <w:sz w:val="28"/>
          <w:szCs w:val="28"/>
        </w:rPr>
        <w:t>развитие наблюдатель</w:t>
      </w:r>
      <w:r w:rsidRPr="00E86939">
        <w:rPr>
          <w:rStyle w:val="FontStyle95"/>
          <w:sz w:val="28"/>
          <w:szCs w:val="28"/>
        </w:rPr>
        <w:softHyphen/>
        <w:t xml:space="preserve">ности, </w:t>
      </w:r>
      <w:r w:rsidRPr="00E86939"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 w:rsidRPr="00E86939">
        <w:rPr>
          <w:rStyle w:val="FontStyle95"/>
          <w:sz w:val="28"/>
          <w:szCs w:val="28"/>
        </w:rPr>
        <w:t xml:space="preserve">развитие фантазии, </w:t>
      </w:r>
      <w:r w:rsidRPr="00E86939">
        <w:rPr>
          <w:rStyle w:val="FontStyle98"/>
          <w:sz w:val="28"/>
          <w:szCs w:val="28"/>
        </w:rPr>
        <w:t>т. е. способности на основе развитой наблюдатель</w:t>
      </w:r>
      <w:r w:rsidRPr="00E86939"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>Наблюдение и переживание окружающей реальности, а так</w:t>
      </w:r>
      <w:r w:rsidRPr="00E86939">
        <w:rPr>
          <w:rStyle w:val="FontStyle98"/>
          <w:sz w:val="28"/>
          <w:szCs w:val="28"/>
        </w:rPr>
        <w:softHyphen/>
        <w:t>же способность к осознанию своих собственных переживаний, своего внутреннего мира являются важными условиями освое</w:t>
      </w:r>
      <w:r w:rsidRPr="00E86939">
        <w:rPr>
          <w:rStyle w:val="FontStyle98"/>
          <w:sz w:val="28"/>
          <w:szCs w:val="28"/>
        </w:rPr>
        <w:softHyphen/>
        <w:t xml:space="preserve">ния детьми материала курса. Конечная </w:t>
      </w:r>
      <w:r w:rsidRPr="00E86939">
        <w:rPr>
          <w:rStyle w:val="FontStyle143"/>
          <w:sz w:val="28"/>
          <w:szCs w:val="28"/>
        </w:rPr>
        <w:t xml:space="preserve">цель </w:t>
      </w:r>
      <w:r w:rsidRPr="00E86939"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 w:rsidRPr="00E86939"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 w:rsidRPr="00E86939"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sz w:val="28"/>
          <w:szCs w:val="28"/>
          <w:u w:val="single"/>
        </w:rPr>
        <w:t>Тематическая цельность и последовательность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 w:rsidRPr="00E86939">
        <w:rPr>
          <w:rStyle w:val="FontStyle98"/>
          <w:sz w:val="28"/>
          <w:szCs w:val="28"/>
        </w:rPr>
        <w:softHyphen/>
        <w:t>ты с искусством на каждом этапе обучения. Ребенок поднима</w:t>
      </w:r>
      <w:r w:rsidRPr="00E86939">
        <w:rPr>
          <w:rStyle w:val="FontStyle98"/>
          <w:sz w:val="28"/>
          <w:szCs w:val="28"/>
        </w:rPr>
        <w:softHyphen/>
        <w:t>ется год за годом, урок за уроком по ступенькам познания лич</w:t>
      </w:r>
      <w:r w:rsidRPr="00E86939">
        <w:rPr>
          <w:rStyle w:val="FontStyle98"/>
          <w:sz w:val="28"/>
          <w:szCs w:val="28"/>
        </w:rPr>
        <w:softHyphen/>
        <w:t>ных связей со всем миром художественно-эмоциональной куль</w:t>
      </w:r>
      <w:r w:rsidRPr="00E86939">
        <w:rPr>
          <w:rStyle w:val="FontStyle98"/>
          <w:sz w:val="28"/>
          <w:szCs w:val="28"/>
        </w:rPr>
        <w:softHyphen/>
        <w:t>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A9322C" w:rsidRPr="00E86939" w:rsidRDefault="00A9322C" w:rsidP="00634F53">
      <w:pPr>
        <w:pStyle w:val="Style19"/>
        <w:widowControl/>
        <w:spacing w:before="43"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Тема 1 класса — </w:t>
      </w:r>
      <w:r w:rsidRPr="00793C2C">
        <w:rPr>
          <w:rStyle w:val="FontStyle143"/>
          <w:b w:val="0"/>
          <w:sz w:val="28"/>
          <w:szCs w:val="28"/>
          <w:u w:val="single"/>
        </w:rPr>
        <w:t>«Ты изображаешь, украшаешь и стро</w:t>
      </w:r>
      <w:r w:rsidRPr="00793C2C">
        <w:rPr>
          <w:rStyle w:val="FontStyle143"/>
          <w:b w:val="0"/>
          <w:sz w:val="28"/>
          <w:szCs w:val="28"/>
          <w:u w:val="single"/>
        </w:rPr>
        <w:softHyphen/>
        <w:t xml:space="preserve">ишь». </w:t>
      </w:r>
      <w:r w:rsidRPr="00E86939">
        <w:rPr>
          <w:rStyle w:val="FontStyle98"/>
          <w:sz w:val="28"/>
          <w:szCs w:val="28"/>
        </w:rPr>
        <w:t>Дети знакомятся с присутствием разных видов художест</w:t>
      </w:r>
      <w:r w:rsidRPr="00E86939">
        <w:rPr>
          <w:rStyle w:val="FontStyle98"/>
          <w:sz w:val="28"/>
          <w:szCs w:val="28"/>
        </w:rPr>
        <w:softHyphen/>
        <w:t>венной деятельности в повседневной жизни, с работой художни</w:t>
      </w:r>
      <w:r w:rsidRPr="00E86939">
        <w:rPr>
          <w:rStyle w:val="FontStyle98"/>
          <w:sz w:val="28"/>
          <w:szCs w:val="28"/>
        </w:rPr>
        <w:softHyphen/>
        <w:t>ка, учатся с разных художнических позиций наблюдать реаль</w:t>
      </w:r>
      <w:r w:rsidRPr="00E86939">
        <w:rPr>
          <w:rStyle w:val="FontStyle98"/>
          <w:sz w:val="28"/>
          <w:szCs w:val="28"/>
        </w:rPr>
        <w:softHyphen/>
        <w:t>ность, а также, открывая первичные основания изобразительного языка, — рисовать, украшать и конструировать, осваивая выра</w:t>
      </w:r>
      <w:r w:rsidRPr="00E86939">
        <w:rPr>
          <w:rStyle w:val="FontStyle98"/>
          <w:sz w:val="28"/>
          <w:szCs w:val="28"/>
        </w:rPr>
        <w:softHyphen/>
        <w:t>зительные свойства различных художественных материалов.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Тема 2 класса — </w:t>
      </w:r>
      <w:r w:rsidRPr="00793C2C">
        <w:rPr>
          <w:rStyle w:val="FontStyle143"/>
          <w:b w:val="0"/>
          <w:sz w:val="28"/>
          <w:szCs w:val="28"/>
          <w:u w:val="single"/>
        </w:rPr>
        <w:t>«Искусство и ты».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Художественное раз</w:t>
      </w:r>
      <w:r w:rsidRPr="00E86939">
        <w:rPr>
          <w:rStyle w:val="FontStyle98"/>
          <w:sz w:val="28"/>
          <w:szCs w:val="28"/>
        </w:rPr>
        <w:softHyphen/>
        <w:t>витие ребенка сосредотачивается на способах выражения в ис</w:t>
      </w:r>
      <w:r w:rsidRPr="00E86939">
        <w:rPr>
          <w:rStyle w:val="FontStyle98"/>
          <w:sz w:val="28"/>
          <w:szCs w:val="28"/>
        </w:rPr>
        <w:softHyphen/>
        <w:t>кусстве чувств человека, на художественных средствах эмоцио</w:t>
      </w:r>
      <w:r w:rsidRPr="00E86939">
        <w:rPr>
          <w:rStyle w:val="FontStyle98"/>
          <w:sz w:val="28"/>
          <w:szCs w:val="28"/>
        </w:rPr>
        <w:softHyphen/>
        <w:t>нальной оценки: доброе — злое, взаимоотношении реальности и фантазии в творчестве художника.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 xml:space="preserve">Тема 3 класса — </w:t>
      </w:r>
      <w:r w:rsidRPr="00793C2C">
        <w:rPr>
          <w:rStyle w:val="FontStyle143"/>
          <w:b w:val="0"/>
          <w:sz w:val="28"/>
          <w:szCs w:val="28"/>
          <w:u w:val="single"/>
        </w:rPr>
        <w:t>«Искусство вокруг нас».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Показано присут</w:t>
      </w:r>
      <w:r w:rsidRPr="00E86939">
        <w:rPr>
          <w:rStyle w:val="FontStyle98"/>
          <w:sz w:val="28"/>
          <w:szCs w:val="28"/>
        </w:rPr>
        <w:softHyphen/>
        <w:t>ствие пространственно-визуальных искусств в окружающей нас действительности. Учащийся узнает, какую роль играют искус</w:t>
      </w:r>
      <w:r w:rsidRPr="00E86939">
        <w:rPr>
          <w:rStyle w:val="FontStyle98"/>
          <w:sz w:val="28"/>
          <w:szCs w:val="28"/>
        </w:rPr>
        <w:softHyphen/>
        <w:t>ства и каким образом они воздействуют на нас дома, на ули</w:t>
      </w:r>
      <w:r w:rsidRPr="00E86939">
        <w:rPr>
          <w:rStyle w:val="FontStyle98"/>
          <w:sz w:val="28"/>
          <w:szCs w:val="28"/>
        </w:rPr>
        <w:softHyphen/>
        <w:t>це, в городе и селе, в театре и цирке, на празднике — везде, где люди живут, трудятся и созидают окружающий мир.</w:t>
      </w:r>
    </w:p>
    <w:p w:rsidR="00A9322C" w:rsidRPr="00E86939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lastRenderedPageBreak/>
        <w:t xml:space="preserve">Тема 4 класса — </w:t>
      </w:r>
      <w:r w:rsidRPr="00793C2C">
        <w:rPr>
          <w:rStyle w:val="FontStyle143"/>
          <w:b w:val="0"/>
          <w:sz w:val="28"/>
          <w:szCs w:val="28"/>
          <w:u w:val="single"/>
        </w:rPr>
        <w:t>«Каждый народ — художник».</w:t>
      </w:r>
      <w:r w:rsidRPr="00E86939">
        <w:rPr>
          <w:rStyle w:val="FontStyle143"/>
          <w:sz w:val="28"/>
          <w:szCs w:val="28"/>
        </w:rPr>
        <w:t xml:space="preserve"> </w:t>
      </w:r>
      <w:r w:rsidRPr="00E86939">
        <w:rPr>
          <w:rStyle w:val="FontStyle98"/>
          <w:sz w:val="28"/>
          <w:szCs w:val="28"/>
        </w:rPr>
        <w:t>Дети уз</w:t>
      </w:r>
      <w:r w:rsidRPr="00E86939">
        <w:rPr>
          <w:rStyle w:val="FontStyle98"/>
          <w:sz w:val="28"/>
          <w:szCs w:val="28"/>
        </w:rPr>
        <w:softHyphen/>
        <w:t>нают, почему у разных народов по-разному строятся традици</w:t>
      </w:r>
      <w:r w:rsidRPr="00E86939">
        <w:rPr>
          <w:rStyle w:val="FontStyle98"/>
          <w:sz w:val="28"/>
          <w:szCs w:val="28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 w:rsidRPr="00E86939">
        <w:rPr>
          <w:rStyle w:val="FontStyle98"/>
          <w:sz w:val="28"/>
          <w:szCs w:val="28"/>
        </w:rPr>
        <w:softHyphen/>
        <w:t>нию людей, учит сопереживать и ценить друг друга, а непохо</w:t>
      </w:r>
      <w:r w:rsidRPr="00E86939">
        <w:rPr>
          <w:rStyle w:val="FontStyle98"/>
          <w:sz w:val="28"/>
          <w:szCs w:val="28"/>
        </w:rPr>
        <w:softHyphen/>
        <w:t>жая, иная, красота помогает глубже понять свою родную куль</w:t>
      </w:r>
      <w:r w:rsidRPr="00E86939">
        <w:rPr>
          <w:rStyle w:val="FontStyle98"/>
          <w:sz w:val="28"/>
          <w:szCs w:val="28"/>
        </w:rPr>
        <w:softHyphen/>
        <w:t>туру и ее традиции.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939">
        <w:rPr>
          <w:rStyle w:val="FontStyle98"/>
          <w:sz w:val="28"/>
          <w:szCs w:val="28"/>
        </w:rPr>
        <w:t>Восприятие произведений искусства и практические твор</w:t>
      </w:r>
      <w:r w:rsidRPr="00E86939">
        <w:rPr>
          <w:rStyle w:val="FontStyle98"/>
          <w:sz w:val="28"/>
          <w:szCs w:val="28"/>
        </w:rPr>
        <w:softHyphen/>
        <w:t xml:space="preserve">ческие задания, подчиненные общей задаче, создают условия для глубокого осознания </w:t>
      </w:r>
      <w:r w:rsidRPr="00E86A3C">
        <w:rPr>
          <w:rStyle w:val="FontStyle98"/>
          <w:sz w:val="28"/>
          <w:szCs w:val="28"/>
        </w:rPr>
        <w:t xml:space="preserve">и переживания каждой предложенной темы. Этому способствуют также соответствующая музыка и литература, </w:t>
      </w:r>
      <w:proofErr w:type="gramStart"/>
      <w:r w:rsidRPr="00E86A3C">
        <w:rPr>
          <w:rStyle w:val="FontStyle98"/>
          <w:sz w:val="28"/>
          <w:szCs w:val="28"/>
        </w:rPr>
        <w:t>помогающие</w:t>
      </w:r>
      <w:proofErr w:type="gramEnd"/>
      <w:r w:rsidRPr="00E86A3C">
        <w:rPr>
          <w:rStyle w:val="FontStyle98"/>
          <w:sz w:val="28"/>
          <w:szCs w:val="28"/>
        </w:rPr>
        <w:t xml:space="preserve"> детям на уроке воспринимать и со</w:t>
      </w:r>
      <w:r w:rsidRPr="00E86A3C">
        <w:rPr>
          <w:rStyle w:val="FontStyle98"/>
          <w:sz w:val="28"/>
          <w:szCs w:val="28"/>
        </w:rPr>
        <w:softHyphen/>
        <w:t>здавать заданный образ.</w:t>
      </w:r>
    </w:p>
    <w:p w:rsidR="00A9322C" w:rsidRPr="00793C2C" w:rsidRDefault="00A9322C" w:rsidP="00634F53">
      <w:pPr>
        <w:pStyle w:val="Style29"/>
        <w:widowControl/>
        <w:spacing w:line="276" w:lineRule="auto"/>
        <w:ind w:left="142" w:firstLine="0"/>
        <w:rPr>
          <w:rStyle w:val="FontStyle143"/>
          <w:b w:val="0"/>
          <w:i/>
          <w:sz w:val="28"/>
          <w:szCs w:val="28"/>
          <w:u w:val="single"/>
        </w:rPr>
      </w:pPr>
      <w:r w:rsidRPr="00E86A3C"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 w:rsidRPr="00E86A3C">
        <w:rPr>
          <w:rStyle w:val="FontStyle98"/>
          <w:sz w:val="28"/>
          <w:szCs w:val="28"/>
        </w:rPr>
        <w:softHyphen/>
        <w:t xml:space="preserve">редование уроков </w:t>
      </w:r>
      <w:r w:rsidRPr="00793C2C">
        <w:rPr>
          <w:rStyle w:val="FontStyle143"/>
          <w:b w:val="0"/>
          <w:i/>
          <w:sz w:val="28"/>
          <w:szCs w:val="28"/>
          <w:u w:val="single"/>
        </w:rPr>
        <w:t xml:space="preserve">индивидуального практического творчества учащихся </w:t>
      </w:r>
      <w:r w:rsidRPr="00793C2C">
        <w:rPr>
          <w:rStyle w:val="FontStyle98"/>
          <w:b/>
          <w:i/>
          <w:sz w:val="28"/>
          <w:szCs w:val="28"/>
          <w:u w:val="single"/>
        </w:rPr>
        <w:t xml:space="preserve">и уроков </w:t>
      </w:r>
      <w:r w:rsidRPr="00793C2C">
        <w:rPr>
          <w:rStyle w:val="FontStyle143"/>
          <w:b w:val="0"/>
          <w:i/>
          <w:sz w:val="28"/>
          <w:szCs w:val="28"/>
          <w:u w:val="single"/>
        </w:rPr>
        <w:t>коллективной творческой деятельности.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 w:rsidRPr="00E86A3C"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 w:rsidRPr="00E86A3C"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 w:rsidRPr="00E86A3C"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 w:rsidRPr="00E86A3C"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proofErr w:type="gramStart"/>
      <w:r w:rsidRPr="00E86A3C"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 w:rsidRPr="00E86A3C"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 w:rsidRPr="00E86A3C">
        <w:rPr>
          <w:rStyle w:val="FontStyle98"/>
          <w:sz w:val="28"/>
          <w:szCs w:val="28"/>
        </w:rPr>
        <w:softHyphen/>
        <w:t>кости и в объеме (с натуры, по памяти, по представлению); де</w:t>
      </w:r>
      <w:r w:rsidRPr="00E86A3C"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 w:rsidRPr="00E86A3C">
        <w:rPr>
          <w:rStyle w:val="FontStyle98"/>
          <w:sz w:val="28"/>
          <w:szCs w:val="28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E86A3C">
        <w:rPr>
          <w:rStyle w:val="FontStyle98"/>
          <w:sz w:val="28"/>
          <w:szCs w:val="28"/>
        </w:rPr>
        <w:t xml:space="preserve"> про</w:t>
      </w:r>
      <w:r w:rsidRPr="00E86A3C"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 w:rsidRPr="00E86A3C"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Художественные знания, умения и навыки являются основ</w:t>
      </w:r>
      <w:r w:rsidRPr="00E86A3C"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 w:rsidRPr="00E86A3C">
        <w:rPr>
          <w:rStyle w:val="FontStyle98"/>
          <w:sz w:val="28"/>
          <w:szCs w:val="28"/>
        </w:rPr>
        <w:t>Сред</w:t>
      </w:r>
      <w:r w:rsidRPr="00E86A3C"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 w:rsidRPr="00E86A3C">
        <w:rPr>
          <w:rStyle w:val="FontStyle98"/>
          <w:sz w:val="28"/>
          <w:szCs w:val="28"/>
        </w:rPr>
        <w:t>светотональность</w:t>
      </w:r>
      <w:proofErr w:type="spellEnd"/>
      <w:r w:rsidRPr="00E86A3C"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lastRenderedPageBreak/>
        <w:t>Систематическое освоение художественного наследия помо</w:t>
      </w:r>
      <w:r w:rsidRPr="00E86A3C"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 w:rsidRPr="00E86A3C"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 w:rsidRPr="00E86A3C"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 w:rsidRPr="00E86A3C">
        <w:rPr>
          <w:rStyle w:val="FontStyle98"/>
          <w:sz w:val="28"/>
          <w:szCs w:val="28"/>
        </w:rPr>
        <w:softHyphen/>
        <w:t>ной культуры своего народа.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sz w:val="28"/>
          <w:szCs w:val="28"/>
          <w:u w:val="single"/>
        </w:rPr>
        <w:t>Обсуждение детских работ</w:t>
      </w:r>
      <w:r w:rsidRPr="00E86A3C">
        <w:rPr>
          <w:rStyle w:val="FontStyle143"/>
          <w:sz w:val="28"/>
          <w:szCs w:val="28"/>
        </w:rPr>
        <w:t xml:space="preserve"> </w:t>
      </w:r>
      <w:r w:rsidRPr="00E86A3C"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 w:rsidRPr="00E86A3C"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 xml:space="preserve">Периодическая </w:t>
      </w:r>
      <w:r w:rsidRPr="00793C2C">
        <w:rPr>
          <w:rStyle w:val="FontStyle143"/>
          <w:b w:val="0"/>
          <w:i/>
          <w:sz w:val="28"/>
          <w:szCs w:val="28"/>
        </w:rPr>
        <w:t>организация выставок</w:t>
      </w:r>
      <w:r w:rsidRPr="00E86A3C">
        <w:rPr>
          <w:rStyle w:val="FontStyle143"/>
          <w:sz w:val="28"/>
          <w:szCs w:val="28"/>
        </w:rPr>
        <w:t xml:space="preserve"> </w:t>
      </w:r>
      <w:r w:rsidRPr="00E86A3C">
        <w:rPr>
          <w:rStyle w:val="FontStyle98"/>
          <w:sz w:val="28"/>
          <w:szCs w:val="28"/>
        </w:rPr>
        <w:t>дает детям возмож</w:t>
      </w:r>
      <w:r w:rsidRPr="00E86A3C"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 w:rsidRPr="00E86A3C">
        <w:rPr>
          <w:rStyle w:val="FontStyle98"/>
          <w:sz w:val="28"/>
          <w:szCs w:val="28"/>
        </w:rPr>
        <w:softHyphen/>
        <w:t xml:space="preserve">няться в </w:t>
      </w:r>
      <w:r w:rsidRPr="008A6364">
        <w:rPr>
          <w:rStyle w:val="FontStyle98"/>
          <w:i/>
          <w:sz w:val="28"/>
          <w:szCs w:val="28"/>
        </w:rPr>
        <w:t>оформлении</w:t>
      </w:r>
      <w:r w:rsidRPr="00E86A3C">
        <w:rPr>
          <w:rStyle w:val="FontStyle98"/>
          <w:sz w:val="28"/>
          <w:szCs w:val="28"/>
        </w:rPr>
        <w:t xml:space="preserve"> школы.</w:t>
      </w:r>
    </w:p>
    <w:p w:rsidR="00A9322C" w:rsidRDefault="00A9322C" w:rsidP="00634F53">
      <w:pPr>
        <w:pStyle w:val="Style19"/>
        <w:widowControl/>
        <w:spacing w:line="250" w:lineRule="exact"/>
        <w:ind w:left="142" w:firstLine="0"/>
        <w:rPr>
          <w:rStyle w:val="FontStyle98"/>
        </w:rPr>
      </w:pPr>
    </w:p>
    <w:p w:rsidR="00A9322C" w:rsidRPr="005917B5" w:rsidRDefault="005917B5" w:rsidP="00E637A1">
      <w:pPr>
        <w:pStyle w:val="Style8"/>
        <w:widowControl/>
        <w:numPr>
          <w:ilvl w:val="0"/>
          <w:numId w:val="22"/>
        </w:numPr>
        <w:spacing w:before="38" w:line="276" w:lineRule="auto"/>
        <w:ind w:right="-2092"/>
        <w:jc w:val="both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5917B5">
        <w:rPr>
          <w:rStyle w:val="FontStyle102"/>
          <w:rFonts w:ascii="Times New Roman" w:hAnsi="Times New Roman" w:cs="Times New Roman"/>
          <w:b/>
          <w:sz w:val="28"/>
          <w:szCs w:val="28"/>
        </w:rPr>
        <w:t>ОПИСАНИЕ  МЕСТА УЧЕБНОГО ПРЕДМЕТА В УЧЕБНОМ ПЛАНЕ</w:t>
      </w:r>
    </w:p>
    <w:p w:rsidR="00A9322C" w:rsidRPr="00E86A3C" w:rsidRDefault="00A9322C" w:rsidP="00634F53">
      <w:pPr>
        <w:pStyle w:val="Style19"/>
        <w:widowControl/>
        <w:spacing w:before="72" w:line="276" w:lineRule="auto"/>
        <w:ind w:left="142" w:right="-23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 w:rsidRPr="00E86A3C"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A9322C" w:rsidRDefault="00A9322C" w:rsidP="00634F53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 xml:space="preserve">На изучение предмета отводится 1 ч в неделю, всего на курс — 135 ч. Предмет изучается: в 1 классе — 33 ч в год, во 2—4 классах </w:t>
      </w:r>
      <w:r w:rsidR="008A6364">
        <w:rPr>
          <w:rStyle w:val="FontStyle98"/>
          <w:sz w:val="28"/>
          <w:szCs w:val="28"/>
        </w:rPr>
        <w:t>— 34 ч в год (при 1 ч в неделю), что полностью соответствует количеству часов по УП ОУ на 2015-2016 уч. год.</w:t>
      </w:r>
    </w:p>
    <w:p w:rsidR="00A9322C" w:rsidRPr="00B33CAC" w:rsidRDefault="00A9322C" w:rsidP="00E637A1">
      <w:pPr>
        <w:pStyle w:val="Style8"/>
        <w:widowControl/>
        <w:numPr>
          <w:ilvl w:val="0"/>
          <w:numId w:val="22"/>
        </w:numPr>
        <w:spacing w:before="163" w:line="276" w:lineRule="auto"/>
        <w:ind w:right="-23"/>
        <w:jc w:val="both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B33CAC">
        <w:rPr>
          <w:rStyle w:val="FontStyle102"/>
          <w:rFonts w:ascii="Times New Roman" w:hAnsi="Times New Roman" w:cs="Times New Roman"/>
          <w:b/>
          <w:sz w:val="28"/>
          <w:szCs w:val="28"/>
        </w:rPr>
        <w:t>ЦЕННОСТНЫЕ ОРИЕНТИРЫ СОДЕРЖАНИЯ УЧЕБНОГО ПРЕДМЕТА</w:t>
      </w:r>
    </w:p>
    <w:p w:rsidR="00A9322C" w:rsidRPr="00E86A3C" w:rsidRDefault="00A9322C" w:rsidP="00634F53">
      <w:pPr>
        <w:pStyle w:val="Style19"/>
        <w:widowControl/>
        <w:spacing w:before="58" w:line="276" w:lineRule="auto"/>
        <w:ind w:left="142" w:right="-23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Приоритетная цель художественного образования в шко</w:t>
      </w:r>
      <w:r w:rsidRPr="00E86A3C">
        <w:rPr>
          <w:rStyle w:val="FontStyle98"/>
          <w:sz w:val="28"/>
          <w:szCs w:val="28"/>
        </w:rPr>
        <w:softHyphen/>
        <w:t xml:space="preserve">ле — </w:t>
      </w:r>
      <w:r w:rsidRPr="00E86A3C">
        <w:rPr>
          <w:rStyle w:val="FontStyle143"/>
          <w:sz w:val="28"/>
          <w:szCs w:val="28"/>
        </w:rPr>
        <w:t xml:space="preserve">духовно-нравственное </w:t>
      </w:r>
      <w:r w:rsidRPr="00793C2C">
        <w:rPr>
          <w:rStyle w:val="FontStyle143"/>
          <w:b w:val="0"/>
          <w:i/>
          <w:sz w:val="28"/>
          <w:szCs w:val="28"/>
        </w:rPr>
        <w:t xml:space="preserve">развитие </w:t>
      </w:r>
      <w:r w:rsidRPr="00E86A3C">
        <w:rPr>
          <w:rStyle w:val="FontStyle98"/>
          <w:sz w:val="28"/>
          <w:szCs w:val="28"/>
        </w:rPr>
        <w:t>ребенка, т. е. формиро</w:t>
      </w:r>
      <w:r w:rsidRPr="00E86A3C">
        <w:rPr>
          <w:rStyle w:val="FontStyle98"/>
          <w:sz w:val="28"/>
          <w:szCs w:val="28"/>
        </w:rPr>
        <w:softHyphen/>
        <w:t>вание у него качеств, отвечающих представлениям об истинной человечности, о доброте и культурной полноценности в вос</w:t>
      </w:r>
      <w:r w:rsidRPr="00E86A3C">
        <w:rPr>
          <w:rStyle w:val="FontStyle98"/>
          <w:sz w:val="28"/>
          <w:szCs w:val="28"/>
        </w:rPr>
        <w:softHyphen/>
        <w:t>приятии мира.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</w:rPr>
      </w:pPr>
      <w:proofErr w:type="spellStart"/>
      <w:r w:rsidRPr="00E86A3C">
        <w:rPr>
          <w:rStyle w:val="FontStyle98"/>
          <w:sz w:val="28"/>
          <w:szCs w:val="28"/>
        </w:rPr>
        <w:t>Культуросозидающая</w:t>
      </w:r>
      <w:proofErr w:type="spellEnd"/>
      <w:r w:rsidRPr="00E86A3C">
        <w:rPr>
          <w:rStyle w:val="FontStyle98"/>
          <w:sz w:val="28"/>
          <w:szCs w:val="28"/>
        </w:rPr>
        <w:t xml:space="preserve"> роль программы состоит также в вос</w:t>
      </w:r>
      <w:r w:rsidRPr="00E86A3C">
        <w:rPr>
          <w:rStyle w:val="FontStyle98"/>
          <w:sz w:val="28"/>
          <w:szCs w:val="28"/>
        </w:rPr>
        <w:softHyphen/>
        <w:t xml:space="preserve">питании </w:t>
      </w:r>
      <w:r w:rsidRPr="00793C2C">
        <w:rPr>
          <w:rStyle w:val="FontStyle143"/>
          <w:b w:val="0"/>
          <w:i/>
          <w:sz w:val="28"/>
          <w:szCs w:val="28"/>
        </w:rPr>
        <w:t>гражданственности и патриотизма.</w:t>
      </w:r>
      <w:r w:rsidRPr="00E86A3C">
        <w:rPr>
          <w:rStyle w:val="FontStyle143"/>
          <w:sz w:val="28"/>
          <w:szCs w:val="28"/>
        </w:rPr>
        <w:t xml:space="preserve"> </w:t>
      </w:r>
      <w:r w:rsidRPr="00E86A3C">
        <w:rPr>
          <w:rStyle w:val="FontStyle98"/>
          <w:sz w:val="28"/>
          <w:szCs w:val="28"/>
        </w:rPr>
        <w:t xml:space="preserve">Прежде </w:t>
      </w:r>
      <w:proofErr w:type="gramStart"/>
      <w:r w:rsidRPr="00E86A3C">
        <w:rPr>
          <w:rStyle w:val="FontStyle98"/>
          <w:sz w:val="28"/>
          <w:szCs w:val="28"/>
        </w:rPr>
        <w:t>всего</w:t>
      </w:r>
      <w:proofErr w:type="gramEnd"/>
      <w:r w:rsidRPr="00E86A3C">
        <w:rPr>
          <w:rStyle w:val="FontStyle98"/>
          <w:sz w:val="28"/>
          <w:szCs w:val="28"/>
        </w:rPr>
        <w:t xml:space="preserve"> ре</w:t>
      </w:r>
      <w:r w:rsidRPr="00E86A3C">
        <w:rPr>
          <w:rStyle w:val="FontStyle98"/>
          <w:sz w:val="28"/>
          <w:szCs w:val="28"/>
        </w:rPr>
        <w:softHyphen/>
        <w:t>бенок постигает искусство своей Родины, а потом знакомится с искусством других народов.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</w:rPr>
      </w:pPr>
      <w:r w:rsidRPr="00E86A3C">
        <w:rPr>
          <w:rStyle w:val="FontStyle98"/>
          <w:sz w:val="28"/>
          <w:szCs w:val="28"/>
        </w:rPr>
        <w:t>В основу программы положен принцип «от родного порога в мир общечеловеческой культуры». Россия — часть многооб</w:t>
      </w:r>
      <w:r w:rsidRPr="00E86A3C">
        <w:rPr>
          <w:rStyle w:val="FontStyle98"/>
          <w:sz w:val="28"/>
          <w:szCs w:val="28"/>
        </w:rPr>
        <w:softHyphen/>
        <w:t xml:space="preserve">разного и целостного мира. Ребенок шаг за шагом открывает </w:t>
      </w:r>
      <w:r w:rsidRPr="00793C2C">
        <w:rPr>
          <w:rStyle w:val="FontStyle143"/>
          <w:b w:val="0"/>
          <w:i/>
          <w:sz w:val="28"/>
          <w:szCs w:val="28"/>
        </w:rPr>
        <w:t>многообразие культур разных народов</w:t>
      </w:r>
      <w:r w:rsidRPr="00E86A3C">
        <w:rPr>
          <w:rStyle w:val="FontStyle143"/>
          <w:sz w:val="28"/>
          <w:szCs w:val="28"/>
        </w:rPr>
        <w:t xml:space="preserve"> </w:t>
      </w:r>
      <w:r w:rsidRPr="00E86A3C">
        <w:rPr>
          <w:rStyle w:val="FontStyle98"/>
          <w:sz w:val="28"/>
          <w:szCs w:val="28"/>
        </w:rPr>
        <w:t>и ценностные связи, объединяющие всех людей планеты. Природа и жизнь являют</w:t>
      </w:r>
      <w:r w:rsidRPr="00E86A3C">
        <w:rPr>
          <w:rStyle w:val="FontStyle98"/>
          <w:sz w:val="28"/>
          <w:szCs w:val="28"/>
        </w:rPr>
        <w:softHyphen/>
        <w:t xml:space="preserve">ся базисом </w:t>
      </w:r>
      <w:proofErr w:type="gramStart"/>
      <w:r w:rsidRPr="00E86A3C">
        <w:rPr>
          <w:rStyle w:val="FontStyle98"/>
          <w:sz w:val="28"/>
          <w:szCs w:val="28"/>
        </w:rPr>
        <w:t>формируемого</w:t>
      </w:r>
      <w:proofErr w:type="gramEnd"/>
      <w:r w:rsidRPr="00E86A3C">
        <w:rPr>
          <w:rStyle w:val="FontStyle98"/>
          <w:sz w:val="28"/>
          <w:szCs w:val="28"/>
        </w:rPr>
        <w:t xml:space="preserve"> </w:t>
      </w:r>
      <w:proofErr w:type="spellStart"/>
      <w:r w:rsidRPr="00E86A3C">
        <w:rPr>
          <w:rStyle w:val="FontStyle98"/>
          <w:sz w:val="28"/>
          <w:szCs w:val="28"/>
        </w:rPr>
        <w:t>мироотношения</w:t>
      </w:r>
      <w:proofErr w:type="spellEnd"/>
      <w:r w:rsidRPr="00E86A3C">
        <w:rPr>
          <w:rStyle w:val="FontStyle98"/>
          <w:sz w:val="28"/>
          <w:szCs w:val="28"/>
        </w:rPr>
        <w:t>.</w:t>
      </w:r>
    </w:p>
    <w:p w:rsidR="00A9322C" w:rsidRPr="00E86A3C" w:rsidRDefault="00A9322C" w:rsidP="00634F53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</w:rPr>
      </w:pPr>
      <w:r w:rsidRPr="00793C2C">
        <w:rPr>
          <w:rStyle w:val="FontStyle143"/>
          <w:b w:val="0"/>
          <w:i/>
          <w:sz w:val="28"/>
          <w:szCs w:val="28"/>
        </w:rPr>
        <w:t>Связи искусства с жизнью человека</w:t>
      </w:r>
      <w:r w:rsidRPr="00793C2C">
        <w:rPr>
          <w:rStyle w:val="FontStyle143"/>
          <w:b w:val="0"/>
          <w:sz w:val="28"/>
          <w:szCs w:val="28"/>
        </w:rPr>
        <w:t xml:space="preserve">, </w:t>
      </w:r>
      <w:r w:rsidRPr="00E86A3C">
        <w:rPr>
          <w:rStyle w:val="FontStyle98"/>
          <w:sz w:val="28"/>
          <w:szCs w:val="28"/>
        </w:rPr>
        <w:t>роль искусства в повседневном его бытии, в жизни общества, значение ис</w:t>
      </w:r>
      <w:r w:rsidRPr="00E86A3C">
        <w:rPr>
          <w:rStyle w:val="FontStyle98"/>
          <w:sz w:val="28"/>
          <w:szCs w:val="28"/>
        </w:rPr>
        <w:softHyphen/>
        <w:t>кусства в развитии каждого ребенка — главный смысловой стержень курса.</w:t>
      </w:r>
    </w:p>
    <w:p w:rsidR="00A9322C" w:rsidRPr="00DB61AB" w:rsidRDefault="00A9322C" w:rsidP="00634F53">
      <w:pPr>
        <w:pStyle w:val="Style19"/>
        <w:widowControl/>
        <w:spacing w:before="43" w:line="276" w:lineRule="auto"/>
        <w:ind w:left="142" w:right="-90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</w:t>
      </w:r>
      <w:r w:rsidRPr="00DB61AB">
        <w:rPr>
          <w:rStyle w:val="FontStyle98"/>
          <w:sz w:val="28"/>
          <w:szCs w:val="28"/>
        </w:rPr>
        <w:lastRenderedPageBreak/>
        <w:t>основе наблюдения и эстетического переживания окружающей реальности является важным условием освоения детьми про</w:t>
      </w:r>
      <w:r w:rsidRPr="00DB61AB">
        <w:rPr>
          <w:rStyle w:val="FontStyle98"/>
          <w:sz w:val="28"/>
          <w:szCs w:val="28"/>
        </w:rPr>
        <w:softHyphen/>
        <w:t>граммного материала. Стремление к выражению своего отно</w:t>
      </w:r>
      <w:r w:rsidRPr="00DB61AB">
        <w:rPr>
          <w:rStyle w:val="FontStyle98"/>
          <w:sz w:val="28"/>
          <w:szCs w:val="28"/>
        </w:rPr>
        <w:softHyphen/>
        <w:t>шения к действительности должно служить источником разви</w:t>
      </w:r>
      <w:r w:rsidRPr="00DB61AB">
        <w:rPr>
          <w:rStyle w:val="FontStyle98"/>
          <w:sz w:val="28"/>
          <w:szCs w:val="28"/>
        </w:rPr>
        <w:softHyphen/>
        <w:t>тия образного мышления.</w:t>
      </w:r>
    </w:p>
    <w:p w:rsidR="00A9322C" w:rsidRPr="00793C2C" w:rsidRDefault="00A9322C" w:rsidP="00634F53">
      <w:pPr>
        <w:pStyle w:val="Style19"/>
        <w:widowControl/>
        <w:spacing w:line="276" w:lineRule="auto"/>
        <w:ind w:left="142" w:right="-90" w:firstLine="0"/>
        <w:rPr>
          <w:rStyle w:val="FontStyle143"/>
          <w:b w:val="0"/>
          <w:sz w:val="28"/>
          <w:szCs w:val="28"/>
          <w:u w:val="single"/>
        </w:rPr>
      </w:pPr>
      <w:r w:rsidRPr="00DB61AB">
        <w:rPr>
          <w:rStyle w:val="FontStyle98"/>
          <w:sz w:val="28"/>
          <w:szCs w:val="28"/>
        </w:rPr>
        <w:t xml:space="preserve">Одна из главных задач курса — развитие у ребенка </w:t>
      </w:r>
      <w:r w:rsidRPr="00793C2C">
        <w:rPr>
          <w:rStyle w:val="FontStyle143"/>
          <w:b w:val="0"/>
          <w:i/>
          <w:sz w:val="28"/>
          <w:szCs w:val="28"/>
        </w:rPr>
        <w:t>интере</w:t>
      </w:r>
      <w:r w:rsidRPr="00793C2C">
        <w:rPr>
          <w:rStyle w:val="FontStyle143"/>
          <w:b w:val="0"/>
          <w:i/>
          <w:sz w:val="28"/>
          <w:szCs w:val="28"/>
        </w:rPr>
        <w:softHyphen/>
        <w:t>са к внутреннему миру</w:t>
      </w:r>
      <w:r w:rsidRPr="00DB61AB">
        <w:rPr>
          <w:rStyle w:val="FontStyle143"/>
          <w:sz w:val="28"/>
          <w:szCs w:val="28"/>
        </w:rPr>
        <w:t xml:space="preserve"> </w:t>
      </w:r>
      <w:r w:rsidRPr="00793C2C">
        <w:rPr>
          <w:rStyle w:val="FontStyle143"/>
          <w:b w:val="0"/>
          <w:i/>
          <w:sz w:val="28"/>
          <w:szCs w:val="28"/>
        </w:rPr>
        <w:t>человека,</w:t>
      </w:r>
      <w:r w:rsidRPr="00DB61AB">
        <w:rPr>
          <w:rStyle w:val="FontStyle143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способности углубления в себя, осознания своих внутренних переживаний. Это являет</w:t>
      </w:r>
      <w:r w:rsidRPr="00DB61AB">
        <w:rPr>
          <w:rStyle w:val="FontStyle98"/>
          <w:sz w:val="28"/>
          <w:szCs w:val="28"/>
        </w:rPr>
        <w:softHyphen/>
        <w:t xml:space="preserve">ся залогом развития </w:t>
      </w:r>
      <w:r w:rsidRPr="00793C2C">
        <w:rPr>
          <w:rStyle w:val="FontStyle143"/>
          <w:b w:val="0"/>
          <w:sz w:val="28"/>
          <w:szCs w:val="28"/>
          <w:u w:val="single"/>
        </w:rPr>
        <w:t>способности сопереживания.</w:t>
      </w:r>
    </w:p>
    <w:p w:rsidR="00A9322C" w:rsidRPr="00DB61AB" w:rsidRDefault="00A9322C" w:rsidP="00634F53">
      <w:pPr>
        <w:pStyle w:val="Style19"/>
        <w:widowControl/>
        <w:spacing w:line="276" w:lineRule="auto"/>
        <w:ind w:left="142" w:right="-90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Любая тема по искусству должна быть не просто изучена, а прожита, т. е. пропущена через чувства ученика, а это возмож</w:t>
      </w:r>
      <w:r w:rsidRPr="00DB61AB">
        <w:rPr>
          <w:rStyle w:val="FontStyle98"/>
          <w:sz w:val="28"/>
          <w:szCs w:val="28"/>
        </w:rPr>
        <w:softHyphen/>
        <w:t xml:space="preserve">но лишь в </w:t>
      </w:r>
      <w:proofErr w:type="spellStart"/>
      <w:r w:rsidRPr="00DB61AB">
        <w:rPr>
          <w:rStyle w:val="FontStyle98"/>
          <w:sz w:val="28"/>
          <w:szCs w:val="28"/>
        </w:rPr>
        <w:t>деятельностной</w:t>
      </w:r>
      <w:proofErr w:type="spellEnd"/>
      <w:r w:rsidRPr="00DB61AB">
        <w:rPr>
          <w:rStyle w:val="FontStyle98"/>
          <w:sz w:val="28"/>
          <w:szCs w:val="28"/>
        </w:rPr>
        <w:t xml:space="preserve"> форме, </w:t>
      </w:r>
      <w:r w:rsidRPr="00793C2C">
        <w:rPr>
          <w:rStyle w:val="FontStyle143"/>
          <w:b w:val="0"/>
          <w:i/>
          <w:sz w:val="28"/>
          <w:szCs w:val="28"/>
        </w:rPr>
        <w:t>в форме личного творчес</w:t>
      </w:r>
      <w:r w:rsidRPr="00793C2C">
        <w:rPr>
          <w:rStyle w:val="FontStyle143"/>
          <w:b w:val="0"/>
          <w:i/>
          <w:sz w:val="28"/>
          <w:szCs w:val="28"/>
        </w:rPr>
        <w:softHyphen/>
        <w:t>кого опыта.</w:t>
      </w:r>
      <w:r w:rsidRPr="00DB61AB">
        <w:rPr>
          <w:rStyle w:val="FontStyle143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Только тогда знания и умения по искусству ста</w:t>
      </w:r>
      <w:r w:rsidRPr="00DB61AB">
        <w:rPr>
          <w:rStyle w:val="FontStyle98"/>
          <w:sz w:val="28"/>
          <w:szCs w:val="28"/>
        </w:rPr>
        <w:softHyphen/>
        <w:t>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A9322C" w:rsidRPr="00DB61AB" w:rsidRDefault="00A9322C" w:rsidP="00634F53">
      <w:pPr>
        <w:pStyle w:val="Style19"/>
        <w:widowControl/>
        <w:spacing w:line="276" w:lineRule="auto"/>
        <w:ind w:left="142" w:right="-90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Особый характер художественной информации нельзя адек</w:t>
      </w:r>
      <w:r w:rsidRPr="00DB61AB">
        <w:rPr>
          <w:rStyle w:val="FontStyle98"/>
          <w:sz w:val="28"/>
          <w:szCs w:val="28"/>
        </w:rPr>
        <w:softHyphen/>
        <w:t>ватно передать словами. Эмоционально-ценностный, чувствен</w:t>
      </w:r>
      <w:r w:rsidRPr="00DB61AB">
        <w:rPr>
          <w:rStyle w:val="FontStyle98"/>
          <w:sz w:val="28"/>
          <w:szCs w:val="28"/>
        </w:rPr>
        <w:softHyphen/>
        <w:t>ный опыт, выраженный в искусстве, можно постичь только че</w:t>
      </w:r>
      <w:r w:rsidRPr="00DB61AB">
        <w:rPr>
          <w:rStyle w:val="FontStyle98"/>
          <w:sz w:val="28"/>
          <w:szCs w:val="28"/>
        </w:rPr>
        <w:softHyphen/>
        <w:t xml:space="preserve">рез собственное переживание — </w:t>
      </w:r>
      <w:r w:rsidRPr="00793C2C">
        <w:rPr>
          <w:rStyle w:val="FontStyle143"/>
          <w:b w:val="0"/>
          <w:sz w:val="28"/>
          <w:szCs w:val="28"/>
          <w:u w:val="single"/>
        </w:rPr>
        <w:t>проживание художественно</w:t>
      </w:r>
      <w:r w:rsidRPr="00793C2C">
        <w:rPr>
          <w:rStyle w:val="FontStyle143"/>
          <w:b w:val="0"/>
          <w:sz w:val="28"/>
          <w:szCs w:val="28"/>
          <w:u w:val="single"/>
        </w:rPr>
        <w:softHyphen/>
        <w:t>го образа</w:t>
      </w:r>
      <w:r w:rsidRPr="00DB61AB">
        <w:rPr>
          <w:rStyle w:val="FontStyle143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</w:t>
      </w:r>
      <w:r w:rsidRPr="00DB61AB">
        <w:rPr>
          <w:rStyle w:val="FontStyle98"/>
          <w:sz w:val="28"/>
          <w:szCs w:val="28"/>
        </w:rPr>
        <w:softHyphen/>
        <w:t>циональному уподоблению — основа эстетической отзывчивос</w:t>
      </w:r>
      <w:r w:rsidRPr="00DB61AB">
        <w:rPr>
          <w:rStyle w:val="FontStyle98"/>
          <w:sz w:val="28"/>
          <w:szCs w:val="28"/>
        </w:rPr>
        <w:softHyphen/>
        <w:t>ти. В этом особая сила и своеобразие искусства: его содержа</w:t>
      </w:r>
      <w:r w:rsidRPr="00DB61AB">
        <w:rPr>
          <w:rStyle w:val="FontStyle98"/>
          <w:sz w:val="28"/>
          <w:szCs w:val="28"/>
        </w:rPr>
        <w:softHyphen/>
        <w:t xml:space="preserve">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 </w:t>
      </w:r>
      <w:proofErr w:type="gramStart"/>
      <w:r w:rsidRPr="00DB61AB">
        <w:rPr>
          <w:rStyle w:val="FontStyle98"/>
          <w:sz w:val="28"/>
          <w:szCs w:val="28"/>
        </w:rPr>
        <w:t>-ц</w:t>
      </w:r>
      <w:proofErr w:type="gramEnd"/>
      <w:r w:rsidRPr="00DB61AB">
        <w:rPr>
          <w:rStyle w:val="FontStyle98"/>
          <w:sz w:val="28"/>
          <w:szCs w:val="28"/>
        </w:rPr>
        <w:t>енностных критериев жизни.</w:t>
      </w:r>
    </w:p>
    <w:p w:rsidR="00A9322C" w:rsidRPr="00DB61AB" w:rsidRDefault="00A9322C" w:rsidP="00634F53">
      <w:pPr>
        <w:pStyle w:val="Style8"/>
        <w:widowControl/>
        <w:spacing w:line="276" w:lineRule="auto"/>
        <w:ind w:left="142" w:right="-90"/>
        <w:jc w:val="both"/>
        <w:rPr>
          <w:sz w:val="28"/>
          <w:szCs w:val="28"/>
        </w:rPr>
      </w:pPr>
    </w:p>
    <w:p w:rsidR="00A9322C" w:rsidRPr="00B33CAC" w:rsidRDefault="00A9322C" w:rsidP="00E637A1">
      <w:pPr>
        <w:pStyle w:val="Style8"/>
        <w:widowControl/>
        <w:numPr>
          <w:ilvl w:val="0"/>
          <w:numId w:val="22"/>
        </w:numPr>
        <w:spacing w:before="115" w:line="276" w:lineRule="auto"/>
        <w:jc w:val="both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B33CAC">
        <w:rPr>
          <w:rStyle w:val="FontStyle102"/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</w:t>
      </w:r>
    </w:p>
    <w:p w:rsidR="00A9322C" w:rsidRPr="00DB61AB" w:rsidRDefault="00A9322C" w:rsidP="00634F53">
      <w:pPr>
        <w:pStyle w:val="Style19"/>
        <w:widowControl/>
        <w:spacing w:before="134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В результате изучения курса «Изобразительное искусство» в начальной школе должны быть достигнуты определенные ре</w:t>
      </w:r>
      <w:r w:rsidRPr="00DB61AB">
        <w:rPr>
          <w:rStyle w:val="FontStyle98"/>
          <w:sz w:val="28"/>
          <w:szCs w:val="28"/>
        </w:rPr>
        <w:softHyphen/>
        <w:t>зультаты.</w:t>
      </w:r>
    </w:p>
    <w:p w:rsidR="00A9322C" w:rsidRPr="00DB61AB" w:rsidRDefault="00A9322C" w:rsidP="00634F53">
      <w:pPr>
        <w:pStyle w:val="Style19"/>
        <w:widowControl/>
        <w:spacing w:before="43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143"/>
          <w:sz w:val="28"/>
          <w:szCs w:val="28"/>
        </w:rPr>
        <w:t xml:space="preserve">Личностные результаты </w:t>
      </w:r>
      <w:r w:rsidRPr="00DB61AB">
        <w:rPr>
          <w:rStyle w:val="FontStyle98"/>
          <w:sz w:val="28"/>
          <w:szCs w:val="28"/>
        </w:rPr>
        <w:t>отражаются в индивидуальных ка</w:t>
      </w:r>
      <w:r w:rsidRPr="00DB61AB">
        <w:rPr>
          <w:rStyle w:val="FontStyle98"/>
          <w:sz w:val="28"/>
          <w:szCs w:val="28"/>
        </w:rPr>
        <w:softHyphen/>
        <w:t>чественных свойствах учащихся, которые они должны приоб</w:t>
      </w:r>
      <w:r w:rsidRPr="00DB61AB">
        <w:rPr>
          <w:rStyle w:val="FontStyle98"/>
          <w:sz w:val="28"/>
          <w:szCs w:val="28"/>
        </w:rPr>
        <w:softHyphen/>
        <w:t>рести в процессе освоения учебного предмета по программе «Изобразительное искусство»:</w:t>
      </w:r>
    </w:p>
    <w:p w:rsidR="00A9322C" w:rsidRPr="00DB61AB" w:rsidRDefault="00A9322C" w:rsidP="00634F53">
      <w:pPr>
        <w:pStyle w:val="Style21"/>
        <w:widowControl/>
        <w:numPr>
          <w:ilvl w:val="0"/>
          <w:numId w:val="7"/>
        </w:numPr>
        <w:spacing w:before="53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чувство гордости за культуру и искусство Родины, своего народа;</w:t>
      </w:r>
    </w:p>
    <w:p w:rsidR="00A9322C" w:rsidRPr="00DB61AB" w:rsidRDefault="00A9322C" w:rsidP="00634F53">
      <w:pPr>
        <w:pStyle w:val="Style21"/>
        <w:widowControl/>
        <w:numPr>
          <w:ilvl w:val="0"/>
          <w:numId w:val="7"/>
        </w:numPr>
        <w:spacing w:before="130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уважительное отношение к культуре и искусству других на</w:t>
      </w:r>
      <w:r w:rsidRPr="00DB61AB">
        <w:rPr>
          <w:rStyle w:val="FontStyle98"/>
          <w:sz w:val="28"/>
          <w:szCs w:val="28"/>
        </w:rPr>
        <w:softHyphen/>
        <w:t>родов нашей страны и мира в целом;</w:t>
      </w:r>
    </w:p>
    <w:p w:rsidR="00A9322C" w:rsidRPr="00DB61AB" w:rsidRDefault="00A9322C" w:rsidP="00634F53">
      <w:pPr>
        <w:pStyle w:val="Style21"/>
        <w:widowControl/>
        <w:numPr>
          <w:ilvl w:val="0"/>
          <w:numId w:val="7"/>
        </w:numPr>
        <w:spacing w:before="120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понимание особой роли культуры и искусства в жизни об</w:t>
      </w:r>
      <w:r w:rsidRPr="00DB61AB">
        <w:rPr>
          <w:rStyle w:val="FontStyle98"/>
          <w:sz w:val="28"/>
          <w:szCs w:val="28"/>
        </w:rPr>
        <w:softHyphen/>
        <w:t>щества и каждого отдельного человека;</w:t>
      </w:r>
    </w:p>
    <w:p w:rsidR="00A9322C" w:rsidRPr="00DB61AB" w:rsidRDefault="00A9322C" w:rsidP="00634F53">
      <w:pPr>
        <w:pStyle w:val="Style21"/>
        <w:widowControl/>
        <w:numPr>
          <w:ilvl w:val="0"/>
          <w:numId w:val="7"/>
        </w:numPr>
        <w:spacing w:before="120"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lastRenderedPageBreak/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A9322C" w:rsidRPr="00DB61AB" w:rsidRDefault="00A9322C" w:rsidP="00634F53">
      <w:pPr>
        <w:pStyle w:val="Style39"/>
        <w:widowControl/>
        <w:numPr>
          <w:ilvl w:val="0"/>
          <w:numId w:val="7"/>
        </w:numPr>
        <w:spacing w:before="130"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эстетических потребностей (потребностей в общении с искусством, природой, потребностей в творчес</w:t>
      </w:r>
      <w:r w:rsidRPr="00DB61AB">
        <w:rPr>
          <w:rStyle w:val="FontStyle98"/>
          <w:sz w:val="28"/>
          <w:szCs w:val="28"/>
        </w:rPr>
        <w:softHyphen/>
        <w:t>ком отношении к окружающему миру, потребностей в само</w:t>
      </w:r>
      <w:r w:rsidRPr="00DB61AB">
        <w:rPr>
          <w:rStyle w:val="FontStyle98"/>
          <w:sz w:val="28"/>
          <w:szCs w:val="28"/>
        </w:rPr>
        <w:softHyphen/>
        <w:t>стоятельной практической творческой деятельности), ценнос</w:t>
      </w:r>
      <w:r w:rsidRPr="00DB61AB">
        <w:rPr>
          <w:rStyle w:val="FontStyle98"/>
          <w:sz w:val="28"/>
          <w:szCs w:val="28"/>
        </w:rPr>
        <w:softHyphen/>
        <w:t>тей и чувств;</w:t>
      </w:r>
    </w:p>
    <w:p w:rsidR="00A9322C" w:rsidRPr="00DB61AB" w:rsidRDefault="00A9322C" w:rsidP="00634F53">
      <w:pPr>
        <w:pStyle w:val="Style39"/>
        <w:widowControl/>
        <w:numPr>
          <w:ilvl w:val="0"/>
          <w:numId w:val="7"/>
        </w:numPr>
        <w:spacing w:before="163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</w:t>
      </w:r>
      <w:r w:rsidRPr="00DB61AB">
        <w:rPr>
          <w:rStyle w:val="FontStyle98"/>
          <w:sz w:val="28"/>
          <w:szCs w:val="28"/>
        </w:rPr>
        <w:softHyphen/>
        <w:t>вания чувствам других людей;</w:t>
      </w:r>
    </w:p>
    <w:p w:rsidR="00A9322C" w:rsidRPr="00DB61AB" w:rsidRDefault="00A9322C" w:rsidP="00634F53">
      <w:pPr>
        <w:pStyle w:val="Style39"/>
        <w:widowControl/>
        <w:numPr>
          <w:ilvl w:val="0"/>
          <w:numId w:val="7"/>
        </w:numPr>
        <w:spacing w:before="130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A9322C" w:rsidRPr="00DB61AB" w:rsidRDefault="00A9322C" w:rsidP="00634F53">
      <w:pPr>
        <w:pStyle w:val="Style39"/>
        <w:widowControl/>
        <w:numPr>
          <w:ilvl w:val="0"/>
          <w:numId w:val="7"/>
        </w:numPr>
        <w:spacing w:before="14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</w:t>
      </w:r>
      <w:r w:rsidRPr="00DB61AB">
        <w:rPr>
          <w:rStyle w:val="FontStyle98"/>
          <w:sz w:val="28"/>
          <w:szCs w:val="28"/>
        </w:rPr>
        <w:softHyphen/>
        <w:t>мыслом;</w:t>
      </w:r>
    </w:p>
    <w:p w:rsidR="00A9322C" w:rsidRPr="00DB61AB" w:rsidRDefault="00A9322C" w:rsidP="00634F53">
      <w:pPr>
        <w:pStyle w:val="Style39"/>
        <w:widowControl/>
        <w:numPr>
          <w:ilvl w:val="0"/>
          <w:numId w:val="7"/>
        </w:numPr>
        <w:spacing w:before="115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обсуждать и анализировать собственную художест</w:t>
      </w:r>
      <w:r w:rsidRPr="00DB61AB">
        <w:rPr>
          <w:rStyle w:val="FontStyle98"/>
          <w:sz w:val="28"/>
          <w:szCs w:val="28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A9322C" w:rsidRPr="00DB61AB" w:rsidRDefault="00A9322C" w:rsidP="00634F53">
      <w:pPr>
        <w:pStyle w:val="Style19"/>
        <w:widowControl/>
        <w:spacing w:before="134"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DB61AB">
        <w:rPr>
          <w:rStyle w:val="FontStyle143"/>
          <w:sz w:val="28"/>
          <w:szCs w:val="28"/>
        </w:rPr>
        <w:t>Метапредметные</w:t>
      </w:r>
      <w:proofErr w:type="spellEnd"/>
      <w:r w:rsidRPr="00DB61AB">
        <w:rPr>
          <w:rStyle w:val="FontStyle143"/>
          <w:sz w:val="28"/>
          <w:szCs w:val="28"/>
        </w:rPr>
        <w:t xml:space="preserve"> результаты </w:t>
      </w:r>
      <w:r w:rsidRPr="00DB61AB">
        <w:rPr>
          <w:rStyle w:val="FontStyle98"/>
          <w:sz w:val="28"/>
          <w:szCs w:val="28"/>
        </w:rPr>
        <w:t>характеризуют уровень сфор</w:t>
      </w:r>
      <w:r w:rsidRPr="00DB61AB">
        <w:rPr>
          <w:rStyle w:val="FontStyle98"/>
          <w:sz w:val="28"/>
          <w:szCs w:val="28"/>
        </w:rPr>
        <w:softHyphen/>
        <w:t>мированно</w:t>
      </w:r>
      <w:r>
        <w:rPr>
          <w:rStyle w:val="FontStyle98"/>
          <w:sz w:val="28"/>
          <w:szCs w:val="28"/>
        </w:rPr>
        <w:t>сти</w:t>
      </w:r>
      <w:r w:rsidRPr="00DB61AB">
        <w:rPr>
          <w:rStyle w:val="FontStyle98"/>
          <w:sz w:val="28"/>
          <w:szCs w:val="28"/>
        </w:rPr>
        <w:t xml:space="preserve"> универсальных способностей учащихся, прояв</w:t>
      </w:r>
      <w:r w:rsidRPr="00DB61AB">
        <w:rPr>
          <w:rStyle w:val="FontStyle98"/>
          <w:sz w:val="28"/>
          <w:szCs w:val="28"/>
        </w:rPr>
        <w:softHyphen/>
        <w:t>ляющихся в познавательной и практической творческой дея</w:t>
      </w:r>
      <w:r w:rsidRPr="00DB61AB">
        <w:rPr>
          <w:rStyle w:val="FontStyle98"/>
          <w:sz w:val="28"/>
          <w:szCs w:val="28"/>
        </w:rPr>
        <w:softHyphen/>
        <w:t>тельности: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53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освоение способов решения проблем творческого и поиско</w:t>
      </w:r>
      <w:r w:rsidRPr="00DB61AB">
        <w:rPr>
          <w:rStyle w:val="FontStyle98"/>
          <w:sz w:val="28"/>
          <w:szCs w:val="28"/>
        </w:rPr>
        <w:softHyphen/>
        <w:t>вого характера;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48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умением творческого видения с позиций худож</w:t>
      </w:r>
      <w:r w:rsidRPr="00DB61AB">
        <w:rPr>
          <w:rStyle w:val="FontStyle98"/>
          <w:sz w:val="28"/>
          <w:szCs w:val="28"/>
        </w:rPr>
        <w:softHyphen/>
        <w:t>ника, т. е. умением сравнивать, анализировать, выделять главное, обобщать;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DB61AB">
        <w:rPr>
          <w:rStyle w:val="FontStyle98"/>
          <w:sz w:val="28"/>
          <w:szCs w:val="28"/>
        </w:rPr>
        <w:softHyphen/>
        <w:t>вовать даже в ситуациях неуспеха;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освоение начальных форм познавательной и личностной реф</w:t>
      </w:r>
      <w:r w:rsidRPr="00DB61AB">
        <w:rPr>
          <w:rStyle w:val="FontStyle98"/>
          <w:sz w:val="28"/>
          <w:szCs w:val="28"/>
        </w:rPr>
        <w:softHyphen/>
        <w:t>лексии;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DB61AB">
        <w:rPr>
          <w:rStyle w:val="FontStyle98"/>
          <w:sz w:val="28"/>
          <w:szCs w:val="28"/>
        </w:rPr>
        <w:softHyphen/>
        <w:t>знакам;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использование средств информационных технологий для ре</w:t>
      </w:r>
      <w:r w:rsidRPr="00DB61AB">
        <w:rPr>
          <w:rStyle w:val="FontStyle98"/>
          <w:sz w:val="28"/>
          <w:szCs w:val="28"/>
        </w:rPr>
        <w:softHyphen/>
        <w:t>шения различных учебно-творческих задач в процессе поис</w:t>
      </w:r>
      <w:r w:rsidRPr="00DB61AB">
        <w:rPr>
          <w:rStyle w:val="FontStyle98"/>
          <w:sz w:val="28"/>
          <w:szCs w:val="28"/>
        </w:rPr>
        <w:softHyphen/>
        <w:t>ка дополнительного изобразительного материала, выполне</w:t>
      </w:r>
      <w:r w:rsidRPr="00DB61AB">
        <w:rPr>
          <w:rStyle w:val="FontStyle98"/>
          <w:sz w:val="28"/>
          <w:szCs w:val="28"/>
        </w:rPr>
        <w:softHyphen/>
        <w:t>ние творческих проектов, отдельных упражнений по живо</w:t>
      </w:r>
      <w:r w:rsidRPr="00DB61AB">
        <w:rPr>
          <w:rStyle w:val="FontStyle98"/>
          <w:sz w:val="28"/>
          <w:szCs w:val="28"/>
        </w:rPr>
        <w:softHyphen/>
        <w:t>писи, графике, моделированию и т.д.;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lastRenderedPageBreak/>
        <w:t>умение рационально строить самостоятельную творческую деятельность, умение организовать место занятий;</w:t>
      </w:r>
    </w:p>
    <w:p w:rsidR="00A9322C" w:rsidRPr="00DB61AB" w:rsidRDefault="00A9322C" w:rsidP="00634F53">
      <w:pPr>
        <w:pStyle w:val="Style39"/>
        <w:widowControl/>
        <w:numPr>
          <w:ilvl w:val="0"/>
          <w:numId w:val="10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A9322C" w:rsidRPr="00DB61AB" w:rsidRDefault="00A9322C" w:rsidP="00634F53">
      <w:pPr>
        <w:pStyle w:val="Style19"/>
        <w:widowControl/>
        <w:spacing w:before="10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143"/>
          <w:sz w:val="28"/>
          <w:szCs w:val="28"/>
        </w:rPr>
        <w:t xml:space="preserve">Предметные результаты </w:t>
      </w:r>
      <w:r w:rsidRPr="00DB61AB">
        <w:rPr>
          <w:rStyle w:val="FontStyle98"/>
          <w:sz w:val="28"/>
          <w:szCs w:val="28"/>
        </w:rPr>
        <w:t>характеризуют опыт учащихся в художественно-творческой деятельности, который приоб</w:t>
      </w:r>
      <w:r w:rsidRPr="00DB61AB">
        <w:rPr>
          <w:rStyle w:val="FontStyle98"/>
          <w:sz w:val="28"/>
          <w:szCs w:val="28"/>
        </w:rPr>
        <w:softHyphen/>
        <w:t>ретается и закрепляется в процессе освоения учебного пред</w:t>
      </w:r>
      <w:r w:rsidRPr="00DB61AB">
        <w:rPr>
          <w:rStyle w:val="FontStyle98"/>
          <w:sz w:val="28"/>
          <w:szCs w:val="28"/>
        </w:rPr>
        <w:softHyphen/>
        <w:t>мета: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62"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первоначальных представлений о роли изобразительного искусства в жизни человека, его роли в ду</w:t>
      </w:r>
      <w:r w:rsidRPr="00DB61AB">
        <w:rPr>
          <w:rStyle w:val="FontStyle98"/>
          <w:sz w:val="28"/>
          <w:szCs w:val="28"/>
        </w:rPr>
        <w:softHyphen/>
        <w:t>ховно-нравственном развитии человека;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91" w:line="276" w:lineRule="auto"/>
        <w:ind w:left="142" w:firstLine="0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DB61AB">
        <w:rPr>
          <w:rStyle w:val="FontStyle98"/>
          <w:sz w:val="28"/>
          <w:szCs w:val="28"/>
        </w:rPr>
        <w:softHyphen/>
        <w:t>щении с искусством;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практическими умениями и навыками в восприя</w:t>
      </w:r>
      <w:r w:rsidRPr="00DB61AB">
        <w:rPr>
          <w:rStyle w:val="FontStyle98"/>
          <w:sz w:val="28"/>
          <w:szCs w:val="28"/>
        </w:rPr>
        <w:softHyphen/>
        <w:t>тии, анализе и оценке произведений искусства;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элементарными практическими умениями и на</w:t>
      </w:r>
      <w:r w:rsidRPr="00DB61AB">
        <w:rPr>
          <w:rStyle w:val="FontStyle98"/>
          <w:sz w:val="28"/>
          <w:szCs w:val="28"/>
        </w:rPr>
        <w:softHyphen/>
        <w:t>выками в различных видах художественной деятельности (рисунке, живописи, скульптуре, художественном конструи</w:t>
      </w:r>
      <w:r w:rsidRPr="00DB61AB">
        <w:rPr>
          <w:rStyle w:val="FontStyle98"/>
          <w:sz w:val="28"/>
          <w:szCs w:val="28"/>
        </w:rPr>
        <w:softHyphen/>
        <w:t>ровании), а также в специфических формах художественной деятельности, базирующихся на ИКТ (цифровая фотогра</w:t>
      </w:r>
      <w:r w:rsidRPr="00DB61AB">
        <w:rPr>
          <w:rStyle w:val="FontStyle98"/>
          <w:sz w:val="28"/>
          <w:szCs w:val="28"/>
        </w:rPr>
        <w:softHyphen/>
        <w:t>фия, видеозапись, элементы мультипликации и пр.);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proofErr w:type="gramStart"/>
      <w:r w:rsidRPr="00DB61AB">
        <w:rPr>
          <w:rStyle w:val="FontStyle98"/>
          <w:sz w:val="28"/>
          <w:szCs w:val="28"/>
        </w:rPr>
        <w:t>знание видов художественной деятельности: изобразитель</w:t>
      </w:r>
      <w:r w:rsidRPr="00DB61AB">
        <w:rPr>
          <w:rStyle w:val="FontStyle98"/>
          <w:sz w:val="28"/>
          <w:szCs w:val="28"/>
        </w:rPr>
        <w:softHyphen/>
        <w:t>ной (живопись, графика, скульптура), конструктивной (ди</w:t>
      </w:r>
      <w:r w:rsidRPr="00DB61AB">
        <w:rPr>
          <w:rStyle w:val="FontStyle98"/>
          <w:sz w:val="28"/>
          <w:szCs w:val="28"/>
        </w:rPr>
        <w:softHyphen/>
        <w:t>зайн и архитектура), декоративной (народные и прикладные виды искусства);</w:t>
      </w:r>
      <w:proofErr w:type="gramEnd"/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знание основных видов и жанров пространственно-визуаль</w:t>
      </w:r>
      <w:r w:rsidRPr="00DB61AB">
        <w:rPr>
          <w:rStyle w:val="FontStyle98"/>
          <w:sz w:val="28"/>
          <w:szCs w:val="28"/>
        </w:rPr>
        <w:softHyphen/>
        <w:t>ных искусств;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39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понимание образной природы искусства;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110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эстетическая оценка явлений природы, событий окружаю</w:t>
      </w:r>
      <w:r w:rsidRPr="00DB61AB">
        <w:rPr>
          <w:rStyle w:val="FontStyle98"/>
          <w:sz w:val="28"/>
          <w:szCs w:val="28"/>
        </w:rPr>
        <w:softHyphen/>
        <w:t>щего мира;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10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применение художественных умений, знаний и представле</w:t>
      </w:r>
      <w:r w:rsidRPr="00DB61AB">
        <w:rPr>
          <w:rStyle w:val="FontStyle98"/>
          <w:sz w:val="28"/>
          <w:szCs w:val="28"/>
        </w:rPr>
        <w:softHyphen/>
        <w:t>ний в процессе выполнения художественно-творческих работ;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узнавать, воспринимать, описывать и эмоцио</w:t>
      </w:r>
      <w:r w:rsidRPr="00DB61AB">
        <w:rPr>
          <w:rStyle w:val="FontStyle98"/>
          <w:sz w:val="28"/>
          <w:szCs w:val="28"/>
        </w:rPr>
        <w:softHyphen/>
        <w:t>нально оценивать несколько великих произведений русско</w:t>
      </w:r>
      <w:r w:rsidRPr="00DB61AB">
        <w:rPr>
          <w:rStyle w:val="FontStyle98"/>
          <w:sz w:val="28"/>
          <w:szCs w:val="28"/>
        </w:rPr>
        <w:softHyphen/>
        <w:t>го и мирового искусства;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9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lastRenderedPageBreak/>
        <w:t>умение видеть проявления визуально-пространственных ис</w:t>
      </w:r>
      <w:r w:rsidRPr="00DB61AB">
        <w:rPr>
          <w:rStyle w:val="FontStyle98"/>
          <w:sz w:val="28"/>
          <w:szCs w:val="28"/>
        </w:rPr>
        <w:softHyphen/>
        <w:t>кусств в окружающей жизни: в доме, на улице, в театре, на празднике;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использовать в художественно-творческой дея</w:t>
      </w:r>
      <w:r w:rsidRPr="00DB61AB">
        <w:rPr>
          <w:rStyle w:val="FontStyle98"/>
          <w:sz w:val="28"/>
          <w:szCs w:val="28"/>
        </w:rPr>
        <w:softHyphen/>
        <w:t>тельности различные художественные материалы и худо</w:t>
      </w:r>
      <w:r w:rsidRPr="00DB61AB">
        <w:rPr>
          <w:rStyle w:val="FontStyle98"/>
          <w:sz w:val="28"/>
          <w:szCs w:val="28"/>
        </w:rPr>
        <w:softHyphen/>
        <w:t>жественные техники;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48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передавать в художественно-творческой дея</w:t>
      </w:r>
      <w:r w:rsidRPr="00DB61AB">
        <w:rPr>
          <w:rStyle w:val="FontStyle98"/>
          <w:sz w:val="28"/>
          <w:szCs w:val="28"/>
        </w:rPr>
        <w:softHyphen/>
        <w:t>тельности характер, эмоциональные состояния и свое отно</w:t>
      </w:r>
      <w:r w:rsidRPr="00DB61AB">
        <w:rPr>
          <w:rStyle w:val="FontStyle98"/>
          <w:sz w:val="28"/>
          <w:szCs w:val="28"/>
        </w:rPr>
        <w:softHyphen/>
        <w:t>шение к природе, человеку, обществу;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8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компоновать на плоскости листа и в объеме заду</w:t>
      </w:r>
      <w:r w:rsidRPr="00DB61AB">
        <w:rPr>
          <w:rStyle w:val="FontStyle98"/>
          <w:sz w:val="28"/>
          <w:szCs w:val="28"/>
        </w:rPr>
        <w:softHyphen/>
        <w:t>манный художественный образ;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9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 xml:space="preserve">освоение умений применять в художественно-творческой деятельности основы </w:t>
      </w:r>
      <w:proofErr w:type="spellStart"/>
      <w:r w:rsidRPr="00DB61AB">
        <w:rPr>
          <w:rStyle w:val="FontStyle98"/>
          <w:sz w:val="28"/>
          <w:szCs w:val="28"/>
        </w:rPr>
        <w:t>цветоведения</w:t>
      </w:r>
      <w:proofErr w:type="spellEnd"/>
      <w:r w:rsidRPr="00DB61AB">
        <w:rPr>
          <w:rStyle w:val="FontStyle98"/>
          <w:sz w:val="28"/>
          <w:szCs w:val="28"/>
        </w:rPr>
        <w:t>, основы графической грамоты;</w:t>
      </w:r>
    </w:p>
    <w:p w:rsidR="00A9322C" w:rsidRPr="00DB61AB" w:rsidRDefault="00A9322C" w:rsidP="00634F53">
      <w:pPr>
        <w:pStyle w:val="Style45"/>
        <w:widowControl/>
        <w:numPr>
          <w:ilvl w:val="0"/>
          <w:numId w:val="11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8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характеризовать и эстетически оценивать разнообра</w:t>
      </w:r>
      <w:r w:rsidRPr="00DB61AB">
        <w:rPr>
          <w:rStyle w:val="FontStyle98"/>
          <w:sz w:val="28"/>
          <w:szCs w:val="28"/>
        </w:rPr>
        <w:softHyphen/>
        <w:t>зие и красоту природы различных регионов нашей страны;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101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рассуждать о многообразии представлений о красо</w:t>
      </w:r>
      <w:r w:rsidRPr="00DB61AB">
        <w:rPr>
          <w:rStyle w:val="FontStyle98"/>
          <w:sz w:val="28"/>
          <w:szCs w:val="28"/>
        </w:rPr>
        <w:softHyphen/>
        <w:t>те у народов мира, способности человека в самых разных природных условиях создавать свою самобытную художест</w:t>
      </w:r>
      <w:r w:rsidRPr="00DB61AB">
        <w:rPr>
          <w:rStyle w:val="FontStyle98"/>
          <w:sz w:val="28"/>
          <w:szCs w:val="28"/>
        </w:rPr>
        <w:softHyphen/>
        <w:t>венную культуру;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изображение в творческих работах особенностей художест</w:t>
      </w:r>
      <w:r w:rsidRPr="00DB61AB">
        <w:rPr>
          <w:rStyle w:val="FontStyle98"/>
          <w:sz w:val="28"/>
          <w:szCs w:val="28"/>
        </w:rPr>
        <w:softHyphen/>
        <w:t>венной культуры разных (знакомых по урокам) народов, пе</w:t>
      </w:r>
      <w:r w:rsidRPr="00DB61AB">
        <w:rPr>
          <w:rStyle w:val="FontStyle98"/>
          <w:sz w:val="28"/>
          <w:szCs w:val="28"/>
        </w:rPr>
        <w:softHyphen/>
        <w:t>редача особенностей понимания ими красоты природы, че</w:t>
      </w:r>
      <w:r w:rsidRPr="00DB61AB">
        <w:rPr>
          <w:rStyle w:val="FontStyle98"/>
          <w:sz w:val="28"/>
          <w:szCs w:val="28"/>
        </w:rPr>
        <w:softHyphen/>
        <w:t>ловека, народных традиций;</w:t>
      </w:r>
    </w:p>
    <w:p w:rsidR="00A9322C" w:rsidRPr="00DB61AB" w:rsidRDefault="00A9322C" w:rsidP="00634F53">
      <w:pPr>
        <w:pStyle w:val="Style39"/>
        <w:widowControl/>
        <w:numPr>
          <w:ilvl w:val="0"/>
          <w:numId w:val="11"/>
        </w:numPr>
        <w:spacing w:before="9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эстетически, эмоционально воспринимать кра</w:t>
      </w:r>
      <w:r w:rsidRPr="00DB61AB">
        <w:rPr>
          <w:rStyle w:val="FontStyle98"/>
          <w:sz w:val="28"/>
          <w:szCs w:val="28"/>
        </w:rPr>
        <w:softHyphen/>
        <w:t>соту городов, сохранивших исторический облик, — свидете</w:t>
      </w:r>
      <w:r w:rsidRPr="00DB61AB">
        <w:rPr>
          <w:rStyle w:val="FontStyle98"/>
          <w:sz w:val="28"/>
          <w:szCs w:val="28"/>
        </w:rPr>
        <w:softHyphen/>
        <w:t>лей нашей истории;</w:t>
      </w:r>
    </w:p>
    <w:p w:rsidR="00A9322C" w:rsidRDefault="00A9322C" w:rsidP="00634F53">
      <w:pPr>
        <w:pStyle w:val="Style39"/>
        <w:widowControl/>
        <w:numPr>
          <w:ilvl w:val="0"/>
          <w:numId w:val="11"/>
        </w:numPr>
        <w:spacing w:before="86" w:line="276" w:lineRule="auto"/>
        <w:ind w:left="142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приводить примеры произведений искусства, выра</w:t>
      </w:r>
      <w:r w:rsidRPr="00DB61AB">
        <w:rPr>
          <w:rStyle w:val="FontStyle98"/>
          <w:sz w:val="28"/>
          <w:szCs w:val="28"/>
        </w:rPr>
        <w:softHyphen/>
        <w:t>жающих красоту мудрости и богатой духовной жизни, кра</w:t>
      </w:r>
      <w:r w:rsidRPr="00DB61AB">
        <w:rPr>
          <w:rStyle w:val="FontStyle98"/>
          <w:sz w:val="28"/>
          <w:szCs w:val="28"/>
        </w:rPr>
        <w:softHyphen/>
        <w:t>соту внутреннего мира человека.</w:t>
      </w:r>
    </w:p>
    <w:p w:rsidR="00A9322C" w:rsidRDefault="00A9322C" w:rsidP="005917B5">
      <w:pPr>
        <w:pStyle w:val="Style45"/>
        <w:widowControl/>
        <w:spacing w:before="77" w:line="276" w:lineRule="auto"/>
        <w:ind w:firstLine="0"/>
        <w:rPr>
          <w:rStyle w:val="FontStyle98"/>
          <w:sz w:val="28"/>
          <w:szCs w:val="28"/>
        </w:rPr>
      </w:pPr>
    </w:p>
    <w:p w:rsidR="00CC6757" w:rsidRDefault="005917B5" w:rsidP="00E637A1">
      <w:pPr>
        <w:pStyle w:val="Style17"/>
        <w:widowControl/>
        <w:numPr>
          <w:ilvl w:val="0"/>
          <w:numId w:val="22"/>
        </w:numPr>
        <w:spacing w:before="48" w:line="276" w:lineRule="auto"/>
        <w:rPr>
          <w:rStyle w:val="FontStyle94"/>
          <w:rFonts w:ascii="Times New Roman" w:hAnsi="Times New Roman" w:cs="Times New Roman"/>
          <w:b/>
          <w:sz w:val="28"/>
          <w:szCs w:val="28"/>
        </w:rPr>
      </w:pPr>
      <w:r w:rsidRPr="00D514BD">
        <w:rPr>
          <w:rStyle w:val="FontStyle94"/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Style w:val="FontStyle94"/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Виды художественной деятельности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Восприятие произведений искусства.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через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ству. Фотография и произведение изобразительного искус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 богатстве и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разнообразии художественной культуры (на примере культуры народов России). Выдающиеся предста</w:t>
      </w:r>
      <w:r w:rsidRPr="00BD7394">
        <w:rPr>
          <w:rFonts w:ascii="Times New Roman" w:hAnsi="Times New Roman"/>
          <w:color w:val="auto"/>
          <w:sz w:val="28"/>
          <w:szCs w:val="28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циональная оценка шедевров национального, российского</w:t>
      </w:r>
      <w:r w:rsidR="005917B5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и мирового искусства. Представление о роли изобразительных (пластических) иску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сств в п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>овседневной жизни человека, в организации его материального окружения.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Рисунок. 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Материалы для рисунка: карандаш, ручка, фломастер, уголь, пастель, мелки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 Приёмы работы с различными графическими материалами.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 xml:space="preserve"> Роль рисунка в искусстве: основная и вспомогательная. Красота и разнообразие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BD7394">
        <w:rPr>
          <w:rFonts w:ascii="Times New Roman" w:hAnsi="Times New Roman"/>
          <w:color w:val="auto"/>
          <w:sz w:val="28"/>
          <w:szCs w:val="28"/>
        </w:rPr>
        <w:t>общие и характерные черты.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Живопись.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Живописные материалы. Красота и разнообразие природы, человека, зданий, предметов, выраженные </w:t>
      </w:r>
      <w:r w:rsidRPr="00BD7394">
        <w:rPr>
          <w:rFonts w:ascii="Times New Roman" w:hAnsi="Times New Roman"/>
          <w:color w:val="auto"/>
          <w:sz w:val="28"/>
          <w:szCs w:val="28"/>
        </w:rPr>
        <w:t>средствами живописи. Цвет основа языка живописи.</w:t>
      </w:r>
      <w:r w:rsidR="005917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BD7394">
        <w:rPr>
          <w:rFonts w:ascii="Times New Roman" w:hAnsi="Times New Roman"/>
          <w:color w:val="auto"/>
          <w:sz w:val="28"/>
          <w:szCs w:val="28"/>
        </w:rPr>
        <w:t>задачами. Образы природы и человека в живописи.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Скульптура.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Материалы скульптуры и их роль в создании выразительного образа. Элементарные приёмы работы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с пластическими скульптурными материалами для создания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выразительного образа (пластилин, глина — раскатывание, </w:t>
      </w:r>
      <w:r w:rsidRPr="00BD7394">
        <w:rPr>
          <w:rFonts w:ascii="Times New Roman" w:hAnsi="Times New Roman"/>
          <w:color w:val="auto"/>
          <w:sz w:val="28"/>
          <w:szCs w:val="28"/>
        </w:rPr>
        <w:t>набор объёма, вытягивание формы). Объём — основа языка скульптуры. Основные темы скульптуры. Красота человека и животных, выраженная средствами скульптуры.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Художественное конструирование и дизайн. </w:t>
      </w:r>
      <w:r w:rsidRPr="00BD7394">
        <w:rPr>
          <w:rFonts w:ascii="Times New Roman" w:hAnsi="Times New Roman"/>
          <w:color w:val="auto"/>
          <w:sz w:val="28"/>
          <w:szCs w:val="28"/>
        </w:rPr>
        <w:t>Разнообразие материалов для художественного конструирования и моделирования (пластилин, бумага, картон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др.). Элементарные приёмы работы с различными материалами для создания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выразительного образа (пластилин — раскатывание, набор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объёма, вытягивание формы; бумага и картон — сгибание,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вырезание). Представление о возможностях использования </w:t>
      </w:r>
      <w:r w:rsidRPr="00BD7394">
        <w:rPr>
          <w:rFonts w:ascii="Times New Roman" w:hAnsi="Times New Roman"/>
          <w:color w:val="auto"/>
          <w:sz w:val="28"/>
          <w:szCs w:val="28"/>
        </w:rPr>
        <w:t>навыков художественного конструирования и моделирования в жизни человека.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-4"/>
          <w:sz w:val="28"/>
          <w:szCs w:val="28"/>
        </w:rPr>
        <w:t>Декоративно­</w:t>
      </w:r>
      <w:r w:rsidR="005917B5">
        <w:rPr>
          <w:rFonts w:ascii="Times New Roman" w:hAnsi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BD7394">
        <w:rPr>
          <w:rFonts w:ascii="Times New Roman" w:hAnsi="Times New Roman"/>
          <w:b/>
          <w:bCs/>
          <w:color w:val="auto"/>
          <w:spacing w:val="-4"/>
          <w:sz w:val="28"/>
          <w:szCs w:val="28"/>
        </w:rPr>
        <w:t xml:space="preserve">прикладное искусство.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Истоки декоративно­</w:t>
      </w:r>
      <w:r w:rsidR="005917B5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прикладного искусства и его роль в жизни человека. 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 xml:space="preserve">Понятие о синтетичном характере народной культуры </w:t>
      </w: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(украшение</w:t>
      </w:r>
      <w:r w:rsidR="005917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жилища, предметов быта, орудий труда, костюма; музыка, </w:t>
      </w:r>
      <w:r w:rsidRPr="00BD7394">
        <w:rPr>
          <w:rFonts w:ascii="Times New Roman" w:hAnsi="Times New Roman"/>
          <w:color w:val="auto"/>
          <w:sz w:val="28"/>
          <w:szCs w:val="28"/>
        </w:rPr>
        <w:t>песни, хороводы; былины, сказания, сказки).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 xml:space="preserve"> Образ человека в традиционной культуре.</w:t>
      </w:r>
      <w:r w:rsidR="005917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Представления народа о мужской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 женской красоте, отражённые в изобразительном искус</w:t>
      </w:r>
      <w:r w:rsidRPr="00BD7394">
        <w:rPr>
          <w:rFonts w:ascii="Times New Roman" w:hAnsi="Times New Roman"/>
          <w:color w:val="auto"/>
          <w:sz w:val="28"/>
          <w:szCs w:val="28"/>
        </w:rPr>
        <w:t>стве, сказках, песнях. Сказочные образы в народной культуре и декоративно­</w:t>
      </w:r>
      <w:r w:rsidR="005917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прикладном искусстве. Разнообразие форм</w:t>
      </w:r>
      <w:r w:rsidR="005917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 природе как основа декоративных форм в прикладном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искусстве (цветы, раскраска бабочек, переплетение ветвей </w:t>
      </w:r>
      <w:r w:rsidRPr="00BD7394">
        <w:rPr>
          <w:rFonts w:ascii="Times New Roman" w:hAnsi="Times New Roman"/>
          <w:color w:val="auto"/>
          <w:sz w:val="28"/>
          <w:szCs w:val="28"/>
        </w:rPr>
        <w:t>деревьев, морозные узоры на стекле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д.). Ознакомление с произведениями народных художественных промыслов в России (с учётом местных условий).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Азбука искусства. Как говорит искусство?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-2"/>
          <w:sz w:val="28"/>
          <w:szCs w:val="28"/>
        </w:rPr>
        <w:t xml:space="preserve">Композиция.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Элементарные приёмы композиции на плос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кости и в пространстве. Понятия: горизонталь, вертикаль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низкое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 xml:space="preserve"> и высокое, большое и маленькое, тонкое и толстое, тёмное и светлое, спокойное и динамичное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Цвет.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Основные и составные цвета. Тёплые и холодные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новами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цветоведения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 Передача с помощью цвета характера персонажа, его эмоционального состояния.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Линия. 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Многообразие линий (тонкие, толстые, прямые, </w:t>
      </w:r>
      <w:r w:rsidRPr="00BD7394">
        <w:rPr>
          <w:rFonts w:ascii="Times New Roman" w:hAnsi="Times New Roman"/>
          <w:color w:val="auto"/>
          <w:sz w:val="28"/>
          <w:szCs w:val="28"/>
        </w:rPr>
        <w:t>волнистые, плавные, острые, закруглённые спиралью, летящие) и их знаковый характер.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Форма.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Трансформация форм. Влияние формы предмета на пред</w:t>
      </w:r>
      <w:r w:rsidRPr="00BD7394">
        <w:rPr>
          <w:rFonts w:ascii="Times New Roman" w:hAnsi="Times New Roman"/>
          <w:color w:val="auto"/>
          <w:sz w:val="28"/>
          <w:szCs w:val="28"/>
        </w:rPr>
        <w:t>ставление о его характере. Силуэт.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lastRenderedPageBreak/>
        <w:t xml:space="preserve">Объём.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Объём в пространстве и объём на плоскости. </w:t>
      </w:r>
      <w:r w:rsidRPr="00BD7394">
        <w:rPr>
          <w:rFonts w:ascii="Times New Roman" w:hAnsi="Times New Roman"/>
          <w:color w:val="auto"/>
          <w:sz w:val="28"/>
          <w:szCs w:val="28"/>
        </w:rPr>
        <w:t>Способы передачи объёма. Выразительность объёмных композиций.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Ритм.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Виды ритма (спокойный, замедленный, порыви</w:t>
      </w:r>
      <w:r w:rsidRPr="00BD7394">
        <w:rPr>
          <w:rFonts w:ascii="Times New Roman" w:hAnsi="Times New Roman"/>
          <w:color w:val="auto"/>
          <w:sz w:val="28"/>
          <w:szCs w:val="28"/>
        </w:rPr>
        <w:t>стый, беспокойный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декоративно­прикладном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искусстве.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pacing w:val="-2"/>
          <w:sz w:val="28"/>
          <w:szCs w:val="28"/>
        </w:rPr>
        <w:t>Значимые темы искусства. О чём говорит искусство?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Земля — наш общий дом.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художественных материалов и сре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дств дл</w:t>
      </w:r>
      <w:proofErr w:type="gram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я создания выразительных образов природы. Постройки в природе: птичьи </w:t>
      </w:r>
      <w:r w:rsidRPr="00BD7394">
        <w:rPr>
          <w:rFonts w:ascii="Times New Roman" w:hAnsi="Times New Roman"/>
          <w:color w:val="auto"/>
          <w:sz w:val="28"/>
          <w:szCs w:val="28"/>
        </w:rPr>
        <w:t>гнёзда, норы, ульи, панцирь черепахи, домик улитки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т.д.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Восприятие и эмоциональная оценка шедевров русского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 зарубежного искусства, изображающих природу. </w:t>
      </w:r>
      <w:proofErr w:type="gram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Общность </w:t>
      </w:r>
      <w:r w:rsidRPr="00BD7394">
        <w:rPr>
          <w:rFonts w:ascii="Times New Roman" w:hAnsi="Times New Roman"/>
          <w:color w:val="auto"/>
          <w:spacing w:val="-3"/>
          <w:sz w:val="28"/>
          <w:szCs w:val="28"/>
        </w:rPr>
        <w:t>тематики, передаваемых чувств, отношения к природе в произ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ведениях авторов — представителей разных культур, народов, стран (например, А.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К.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Саврасов, И.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Левитан, И.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Шишкин, Н.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К.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Рерих, К.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Моне, П.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Сезанн, В.</w:t>
      </w:r>
      <w:r w:rsidRPr="00BD7394">
        <w:rPr>
          <w:rFonts w:ascii="Times New Roman" w:eastAsia="MS Mincho" w:hAnsi="Times New Roman"/>
          <w:color w:val="auto"/>
          <w:spacing w:val="-2"/>
          <w:sz w:val="28"/>
          <w:szCs w:val="28"/>
        </w:rPr>
        <w:t> 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Ван Гог и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др.).</w:t>
      </w:r>
      <w:proofErr w:type="gramEnd"/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Знакомство с несколькими наиболее яркими культурами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мира, представляющими разные народы и эпохи (например,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Образы архитектуры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декоративно­прикладного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искусства.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Родина моя — Россия. </w:t>
      </w:r>
      <w:r w:rsidRPr="00BD7394">
        <w:rPr>
          <w:rFonts w:ascii="Times New Roman" w:hAnsi="Times New Roman"/>
          <w:color w:val="auto"/>
          <w:sz w:val="28"/>
          <w:szCs w:val="28"/>
        </w:rPr>
        <w:t>Роль природных условий в ха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рактере традиционной культуры народов России. Пейзажи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защитникаОтечества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lastRenderedPageBreak/>
        <w:t xml:space="preserve">Человек и человеческие взаимоотношения.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Образ че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ловека в разных культурах мира. Образ современника. Жанр портрета. Темы любви, дружбы, семьи в искусстве. 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т.</w:t>
      </w:r>
      <w:r w:rsidRPr="00BD7394">
        <w:rPr>
          <w:rFonts w:ascii="Times New Roman" w:hAnsi="Times New Roman"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z w:val="28"/>
          <w:szCs w:val="28"/>
        </w:rPr>
        <w:t>д. Образы персонажей, вызывающие гнев, раздражение, презрение.</w:t>
      </w:r>
      <w:proofErr w:type="gramEnd"/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Искусство дарит людям красоту. </w:t>
      </w:r>
      <w:r w:rsidRPr="00BD7394">
        <w:rPr>
          <w:rFonts w:ascii="Times New Roman" w:hAnsi="Times New Roman"/>
          <w:color w:val="auto"/>
          <w:sz w:val="28"/>
          <w:szCs w:val="28"/>
        </w:rPr>
        <w:t>Искусство вокруг нас сегодня. Использование различных художественных матери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алов и сре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дств дл</w:t>
      </w:r>
      <w:proofErr w:type="gram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я создания проектов красивых, удобных </w:t>
      </w:r>
      <w:r w:rsidRPr="00BD7394">
        <w:rPr>
          <w:rFonts w:ascii="Times New Roman" w:hAnsi="Times New Roman"/>
          <w:color w:val="auto"/>
          <w:sz w:val="28"/>
          <w:szCs w:val="28"/>
        </w:rPr>
        <w:t>и выразительных предметов быта, видов транспорта. Пред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ставление о роли изобразительных (пластических) иску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сств </w:t>
      </w:r>
      <w:r w:rsidRPr="00BD7394">
        <w:rPr>
          <w:rFonts w:ascii="Times New Roman" w:hAnsi="Times New Roman"/>
          <w:color w:val="auto"/>
          <w:sz w:val="28"/>
          <w:szCs w:val="28"/>
        </w:rPr>
        <w:t>в п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>овседневной жизни человека, в организации его матери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ального окружения. Отражение в пластических искусствах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природных, географических условий, традиций, религиозных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верований разных народов (на примере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изобразительного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и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декоративно­прикладного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искусства народов России). Жанр </w:t>
      </w:r>
      <w:r w:rsidRPr="00BD7394">
        <w:rPr>
          <w:rFonts w:ascii="Times New Roman" w:hAnsi="Times New Roman"/>
          <w:color w:val="auto"/>
          <w:sz w:val="28"/>
          <w:szCs w:val="28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Опыт </w:t>
      </w:r>
      <w:proofErr w:type="spellStart"/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художественно­творческой</w:t>
      </w:r>
      <w:proofErr w:type="spellEnd"/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деятельности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Участие в различных видах изобразительной,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декоративно­прикладной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художественно­конструкторской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деятельности.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Освоение основ рисунка, живописи, скульптуры,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деко</w:t>
      </w:r>
      <w:r w:rsidRPr="00BD7394">
        <w:rPr>
          <w:rFonts w:ascii="Times New Roman" w:hAnsi="Times New Roman"/>
          <w:color w:val="auto"/>
          <w:sz w:val="28"/>
          <w:szCs w:val="28"/>
        </w:rPr>
        <w:t>ративно­прикладного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искусства. Изображение с натуры, по памяти и воображению (натюрморт, пейзаж, человек, животные, растения).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Овладение основами художественной грамоты: компози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цией, формой, ритмом, линией, цветом, объёмом, фактурой. </w:t>
      </w:r>
      <w:proofErr w:type="gramEnd"/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Создание моделей предметов бытового окружения человека. Овладение элементарными навыками лепки 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бумагопластики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Выбор и применение выразительных сре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дств дл</w:t>
      </w:r>
      <w:proofErr w:type="gram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я реали</w:t>
      </w:r>
      <w:r w:rsidRPr="00BD7394">
        <w:rPr>
          <w:rFonts w:ascii="Times New Roman" w:hAnsi="Times New Roman"/>
          <w:color w:val="auto"/>
          <w:sz w:val="28"/>
          <w:szCs w:val="28"/>
        </w:rPr>
        <w:t>зации собственного замысла в рисунке, живописи, аппликации, скульптуре, художественном конструировании.</w:t>
      </w:r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 xml:space="preserve">Передача настроения в творческой работе с помощью цвета,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тона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, композиции, пространства, линии, штриха, пятна, объёма,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фактуры материала</w:t>
      </w:r>
      <w:r w:rsidRPr="00BD7394">
        <w:rPr>
          <w:rFonts w:ascii="Times New Roman" w:hAnsi="Times New Roman"/>
          <w:color w:val="auto"/>
          <w:sz w:val="28"/>
          <w:szCs w:val="28"/>
        </w:rPr>
        <w:t>.</w:t>
      </w:r>
      <w:proofErr w:type="gramEnd"/>
    </w:p>
    <w:p w:rsidR="00CC6757" w:rsidRPr="00BD7394" w:rsidRDefault="00CC6757" w:rsidP="00CC6757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>Использование в индивидуальной и коллективной дея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тельности различных художественных техник и материалов: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коллажа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граттажа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пастели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восковых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мелков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туши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, карандаша, фломастеров,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пластилина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глины</w:t>
      </w:r>
      <w:r w:rsidRPr="00BD7394">
        <w:rPr>
          <w:rFonts w:ascii="Times New Roman" w:hAnsi="Times New Roman"/>
          <w:color w:val="auto"/>
          <w:sz w:val="28"/>
          <w:szCs w:val="28"/>
        </w:rPr>
        <w:t>, подручных и природных материалов.</w:t>
      </w:r>
      <w:proofErr w:type="gramEnd"/>
    </w:p>
    <w:p w:rsidR="005917B5" w:rsidRPr="00E637A1" w:rsidRDefault="00CC6757" w:rsidP="00E637A1">
      <w:pPr>
        <w:pStyle w:val="a9"/>
        <w:spacing w:line="360" w:lineRule="auto"/>
        <w:ind w:firstLine="454"/>
        <w:rPr>
          <w:rStyle w:val="FontStyle98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Участие в обсуждении содержания и выразительных сре</w:t>
      </w:r>
      <w:proofErr w:type="gram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дств </w:t>
      </w:r>
      <w:r w:rsidRPr="00BD7394">
        <w:rPr>
          <w:rFonts w:ascii="Times New Roman" w:hAnsi="Times New Roman"/>
          <w:color w:val="auto"/>
          <w:sz w:val="28"/>
          <w:szCs w:val="28"/>
        </w:rPr>
        <w:t>пр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>оизведений изобразительного искусства, выражение своего отношения к произведению</w:t>
      </w:r>
      <w:r w:rsidR="00BF6568">
        <w:rPr>
          <w:rFonts w:ascii="Times New Roman" w:hAnsi="Times New Roman"/>
          <w:color w:val="auto"/>
          <w:sz w:val="28"/>
          <w:szCs w:val="28"/>
        </w:rPr>
        <w:t>.</w:t>
      </w:r>
    </w:p>
    <w:p w:rsidR="005917B5" w:rsidRPr="007933F7" w:rsidRDefault="005917B5" w:rsidP="00CC6757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</w:p>
    <w:p w:rsidR="00CC6757" w:rsidRPr="00E637A1" w:rsidRDefault="00CC6757" w:rsidP="00E637A1">
      <w:pPr>
        <w:pStyle w:val="ac"/>
        <w:numPr>
          <w:ilvl w:val="0"/>
          <w:numId w:val="22"/>
        </w:numPr>
        <w:spacing w:line="360" w:lineRule="auto"/>
        <w:jc w:val="both"/>
        <w:textAlignment w:val="center"/>
        <w:rPr>
          <w:rFonts w:ascii="Times New Roman" w:hAnsi="Times New Roman"/>
          <w:b/>
          <w:sz w:val="28"/>
          <w:szCs w:val="28"/>
        </w:rPr>
      </w:pPr>
      <w:r w:rsidRPr="00E637A1">
        <w:rPr>
          <w:rFonts w:ascii="Times New Roman" w:hAnsi="Times New Roman"/>
          <w:b/>
          <w:sz w:val="28"/>
          <w:szCs w:val="28"/>
        </w:rPr>
        <w:t>Тематическое планирование с определением основных видов учебной деятельности обучающихся</w:t>
      </w:r>
    </w:p>
    <w:p w:rsidR="00CC6757" w:rsidRDefault="00CC6757" w:rsidP="00CC6757">
      <w:pPr>
        <w:rPr>
          <w:rFonts w:ascii="Times New Roman" w:hAnsi="Times New Roman"/>
        </w:rPr>
      </w:pPr>
    </w:p>
    <w:tbl>
      <w:tblPr>
        <w:tblStyle w:val="ab"/>
        <w:tblW w:w="0" w:type="auto"/>
        <w:tblInd w:w="142" w:type="dxa"/>
        <w:tblLook w:val="04A0" w:firstRow="1" w:lastRow="0" w:firstColumn="1" w:lastColumn="0" w:noHBand="0" w:noVBand="1"/>
      </w:tblPr>
      <w:tblGrid>
        <w:gridCol w:w="3523"/>
        <w:gridCol w:w="3519"/>
        <w:gridCol w:w="3497"/>
      </w:tblGrid>
      <w:tr w:rsidR="00CC6757" w:rsidRPr="00DC5F56" w:rsidTr="00CC6757">
        <w:tc>
          <w:tcPr>
            <w:tcW w:w="3564" w:type="dxa"/>
          </w:tcPr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Содержание курса</w:t>
            </w:r>
          </w:p>
        </w:tc>
        <w:tc>
          <w:tcPr>
            <w:tcW w:w="3535" w:type="dxa"/>
          </w:tcPr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Тематическое планирование</w:t>
            </w:r>
          </w:p>
        </w:tc>
        <w:tc>
          <w:tcPr>
            <w:tcW w:w="3536" w:type="dxa"/>
          </w:tcPr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Характеристика деятельности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обучающихся</w:t>
            </w:r>
          </w:p>
        </w:tc>
      </w:tr>
      <w:tr w:rsidR="00CC6757" w:rsidRPr="00DC5F56" w:rsidTr="00CC6757">
        <w:tc>
          <w:tcPr>
            <w:tcW w:w="10635" w:type="dxa"/>
            <w:gridSpan w:val="3"/>
          </w:tcPr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Виды художественной деятельности</w:t>
            </w:r>
          </w:p>
        </w:tc>
      </w:tr>
      <w:tr w:rsidR="00CC6757" w:rsidRPr="00DC5F56" w:rsidTr="00CC6757">
        <w:tc>
          <w:tcPr>
            <w:tcW w:w="3564" w:type="dxa"/>
          </w:tcPr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Особенности </w:t>
            </w:r>
            <w:proofErr w:type="gramStart"/>
            <w:r w:rsidRPr="00DC5F56">
              <w:rPr>
                <w:rFonts w:ascii="Times New Roman" w:hAnsi="Times New Roman"/>
              </w:rPr>
              <w:t>художественного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творчества: художник и зритель.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Образная сущность искусства: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художественный образ, его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условность, передача общего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через единичное. Человек, мир</w:t>
            </w:r>
          </w:p>
          <w:p w:rsidR="00CC6757" w:rsidRPr="00DC5F56" w:rsidRDefault="005917B5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природы в реальной жизни </w:t>
            </w:r>
            <w:r w:rsidR="00CC6757" w:rsidRPr="00DC5F56">
              <w:rPr>
                <w:rFonts w:ascii="Times New Roman" w:hAnsi="Times New Roman"/>
              </w:rPr>
              <w:t xml:space="preserve"> -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образ человека природы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искусстве</w:t>
            </w:r>
            <w:proofErr w:type="gramEnd"/>
            <w:r w:rsidRPr="00DC5F56">
              <w:rPr>
                <w:rFonts w:ascii="Times New Roman" w:hAnsi="Times New Roman"/>
              </w:rPr>
              <w:t xml:space="preserve">. Отражение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произведениях</w:t>
            </w:r>
            <w:proofErr w:type="gramEnd"/>
            <w:r w:rsidRPr="00DC5F56">
              <w:rPr>
                <w:rFonts w:ascii="Times New Roman" w:hAnsi="Times New Roman"/>
              </w:rPr>
              <w:t xml:space="preserve"> пластических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искусств общечеловеческих идей о нравственности и эстетики: </w:t>
            </w:r>
            <w:r w:rsidRPr="00DC5F56">
              <w:rPr>
                <w:rFonts w:ascii="Times New Roman" w:hAnsi="Times New Roman"/>
              </w:rPr>
              <w:t>выражение отношения к природе,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человеку и </w:t>
            </w:r>
            <w:r>
              <w:rPr>
                <w:rFonts w:ascii="Times New Roman" w:hAnsi="Times New Roman"/>
              </w:rPr>
              <w:t xml:space="preserve">обществу средствами художественного языка. </w:t>
            </w:r>
            <w:r w:rsidRPr="00DC5F56">
              <w:rPr>
                <w:rFonts w:ascii="Times New Roman" w:hAnsi="Times New Roman"/>
              </w:rPr>
              <w:t>Фотография и произведения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искусства – </w:t>
            </w:r>
            <w:r w:rsidRPr="00DC5F56">
              <w:rPr>
                <w:rFonts w:ascii="Times New Roman" w:hAnsi="Times New Roman"/>
              </w:rPr>
              <w:t>сходства и различие. Виды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художественной деятельности: </w:t>
            </w:r>
            <w:r w:rsidRPr="00DC5F56">
              <w:rPr>
                <w:rFonts w:ascii="Times New Roman" w:hAnsi="Times New Roman"/>
              </w:rPr>
              <w:t>рисунок, живопись, скульптура,</w:t>
            </w:r>
          </w:p>
          <w:p w:rsidR="00CC6757" w:rsidRPr="00AC2260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рхитектура, дизайн, декоративн</w:t>
            </w:r>
            <w:proofErr w:type="gramStart"/>
            <w:r>
              <w:rPr>
                <w:rFonts w:ascii="Times New Roman" w:hAnsi="Times New Roman"/>
              </w:rPr>
              <w:t>о</w:t>
            </w:r>
            <w:r w:rsidRPr="00DC5F56">
              <w:rPr>
                <w:rFonts w:ascii="Times New Roman" w:hAnsi="Times New Roman"/>
              </w:rPr>
              <w:t>–</w:t>
            </w:r>
            <w:proofErr w:type="gramEnd"/>
            <w:r w:rsidRPr="00DC5F56">
              <w:rPr>
                <w:rFonts w:ascii="Times New Roman" w:hAnsi="Times New Roman"/>
              </w:rPr>
              <w:t xml:space="preserve"> прикладное искусство.</w:t>
            </w:r>
          </w:p>
        </w:tc>
        <w:tc>
          <w:tcPr>
            <w:tcW w:w="3535" w:type="dxa"/>
          </w:tcPr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Между художником и зрителем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нет непреодолимых границ.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Художник, воспроизводя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еальный мир таким, каким он его видит и чувствует, создает художественный образ. В нем воплощены реальность и воображение, идеи и чувства, отношение художника к природе, </w:t>
            </w:r>
            <w:r w:rsidRPr="00DC5F56">
              <w:rPr>
                <w:rFonts w:ascii="Times New Roman" w:hAnsi="Times New Roman"/>
              </w:rPr>
              <w:t>человеку, обществу, соб</w:t>
            </w:r>
            <w:r>
              <w:rPr>
                <w:rFonts w:ascii="Times New Roman" w:hAnsi="Times New Roman"/>
              </w:rPr>
              <w:t xml:space="preserve">ытиям и </w:t>
            </w:r>
            <w:r w:rsidRPr="00DC5F56">
              <w:rPr>
                <w:rFonts w:ascii="Times New Roman" w:hAnsi="Times New Roman"/>
              </w:rPr>
              <w:t>явлениям. Зритель воспринимает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произведении</w:t>
            </w:r>
            <w:proofErr w:type="gramEnd"/>
            <w:r w:rsidRPr="00DC5F56">
              <w:rPr>
                <w:rFonts w:ascii="Times New Roman" w:hAnsi="Times New Roman"/>
              </w:rPr>
              <w:t xml:space="preserve"> я искусства,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соотнося </w:t>
            </w:r>
            <w:proofErr w:type="gramStart"/>
            <w:r w:rsidRPr="00DC5F56">
              <w:rPr>
                <w:rFonts w:ascii="Times New Roman" w:hAnsi="Times New Roman"/>
              </w:rPr>
              <w:t>изображенное</w:t>
            </w:r>
            <w:proofErr w:type="gramEnd"/>
            <w:r w:rsidRPr="00DC5F56">
              <w:rPr>
                <w:rFonts w:ascii="Times New Roman" w:hAnsi="Times New Roman"/>
              </w:rPr>
              <w:t xml:space="preserve"> с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собственным опытом, чувствами, отношением. Для того чтобы правильно понять содержание </w:t>
            </w:r>
            <w:r w:rsidRPr="00DC5F56">
              <w:rPr>
                <w:rFonts w:ascii="Times New Roman" w:hAnsi="Times New Roman"/>
              </w:rPr>
              <w:t xml:space="preserve">произведения, надо знать язык,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котором</w:t>
            </w:r>
            <w:proofErr w:type="gramEnd"/>
            <w:r w:rsidRPr="00DC5F56">
              <w:rPr>
                <w:rFonts w:ascii="Times New Roman" w:hAnsi="Times New Roman"/>
              </w:rPr>
              <w:t xml:space="preserve"> говорит художник.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Восприятие и </w:t>
            </w:r>
            <w:proofErr w:type="gramStart"/>
            <w:r w:rsidRPr="00DC5F56">
              <w:rPr>
                <w:rFonts w:ascii="Times New Roman" w:hAnsi="Times New Roman"/>
              </w:rPr>
              <w:t>эмоциональная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оценка шедевра живописи,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графики, скульптуры,</w:t>
            </w:r>
          </w:p>
          <w:p w:rsidR="00CC6757" w:rsidRPr="00E0230A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архитектуры, декоративно-</w:t>
            </w:r>
            <w:r w:rsidRPr="00DC5F56">
              <w:rPr>
                <w:rFonts w:ascii="Times New Roman" w:hAnsi="Times New Roman"/>
              </w:rPr>
              <w:t>прикладного искусства (обзор).</w:t>
            </w:r>
          </w:p>
        </w:tc>
        <w:tc>
          <w:tcPr>
            <w:tcW w:w="3536" w:type="dxa"/>
          </w:tcPr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Воспринимать и выражать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свое отношение к шедеврам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русского и мирового искусства.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Участвовать в обсуждении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содержания и </w:t>
            </w:r>
            <w:proofErr w:type="gramStart"/>
            <w:r w:rsidRPr="00DC5F56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средств художественных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произведений.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DC5F56">
              <w:rPr>
                <w:rFonts w:ascii="Times New Roman" w:hAnsi="Times New Roman"/>
              </w:rPr>
              <w:t>условность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Субъективность художественного </w:t>
            </w:r>
            <w:r w:rsidRPr="00DC5F56">
              <w:rPr>
                <w:rFonts w:ascii="Times New Roman" w:hAnsi="Times New Roman"/>
              </w:rPr>
              <w:t>образа.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Различать </w:t>
            </w:r>
            <w:r w:rsidRPr="00DC5F56">
              <w:rPr>
                <w:rFonts w:ascii="Times New Roman" w:hAnsi="Times New Roman"/>
              </w:rPr>
              <w:t>объекты и явления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реальной жизни и их образы,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выраженные</w:t>
            </w:r>
            <w:proofErr w:type="gramEnd"/>
            <w:r w:rsidRPr="00DC5F56">
              <w:rPr>
                <w:rFonts w:ascii="Times New Roman" w:hAnsi="Times New Roman"/>
              </w:rPr>
              <w:t xml:space="preserve"> в произведении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искусства, и объяснять разницу.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Понимать </w:t>
            </w:r>
            <w:r>
              <w:rPr>
                <w:rFonts w:ascii="Times New Roman" w:hAnsi="Times New Roman"/>
              </w:rPr>
              <w:t xml:space="preserve">общее и особенное в </w:t>
            </w:r>
            <w:r w:rsidRPr="00DC5F56">
              <w:rPr>
                <w:rFonts w:ascii="Times New Roman" w:hAnsi="Times New Roman"/>
              </w:rPr>
              <w:t xml:space="preserve">произведении </w:t>
            </w:r>
            <w:proofErr w:type="gramStart"/>
            <w:r w:rsidRPr="00DC5F56">
              <w:rPr>
                <w:rFonts w:ascii="Times New Roman" w:hAnsi="Times New Roman"/>
              </w:rPr>
              <w:t>изобразительного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искусства и </w:t>
            </w:r>
            <w:proofErr w:type="gramStart"/>
            <w:r w:rsidRPr="00DC5F56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фотографии.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Выбирать и использовать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различные художественные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материалы для передачи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собственного </w:t>
            </w:r>
            <w:r w:rsidRPr="00DC5F56">
              <w:rPr>
                <w:rFonts w:ascii="Times New Roman" w:hAnsi="Times New Roman"/>
              </w:rPr>
              <w:t>художественного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</w:rPr>
              <w:t>замысла.</w:t>
            </w:r>
          </w:p>
        </w:tc>
      </w:tr>
      <w:tr w:rsidR="00CC6757" w:rsidRPr="00DC5F56" w:rsidTr="00CC6757">
        <w:tc>
          <w:tcPr>
            <w:tcW w:w="10635" w:type="dxa"/>
            <w:gridSpan w:val="3"/>
          </w:tcPr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Азбука искусства (обучение основам художественной грамоты).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  <w:b/>
                <w:bCs/>
              </w:rPr>
              <w:t>Как говорит искусство?</w:t>
            </w:r>
          </w:p>
        </w:tc>
      </w:tr>
      <w:tr w:rsidR="00CC6757" w:rsidRPr="00DC5F56" w:rsidTr="00CC6757">
        <w:tc>
          <w:tcPr>
            <w:tcW w:w="3564" w:type="dxa"/>
          </w:tcPr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Композиция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форма, ритм, линия, </w:t>
            </w:r>
            <w:r w:rsidRPr="00DC5F56">
              <w:rPr>
                <w:rFonts w:ascii="Times New Roman" w:hAnsi="Times New Roman"/>
              </w:rPr>
              <w:t>цве</w:t>
            </w:r>
            <w:r>
              <w:rPr>
                <w:rFonts w:ascii="Times New Roman" w:hAnsi="Times New Roman"/>
              </w:rPr>
              <w:t xml:space="preserve">т, объем, фактура- </w:t>
            </w:r>
            <w:r>
              <w:rPr>
                <w:rFonts w:ascii="Times New Roman" w:hAnsi="Times New Roman"/>
              </w:rPr>
              <w:lastRenderedPageBreak/>
              <w:t xml:space="preserve">средства </w:t>
            </w:r>
            <w:r w:rsidRPr="00DC5F56">
              <w:rPr>
                <w:rFonts w:ascii="Times New Roman" w:hAnsi="Times New Roman"/>
              </w:rPr>
              <w:t>художественной выразительности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изобразительных искусств.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Композиция в рисунке, живописи, </w:t>
            </w:r>
            <w:r w:rsidRPr="00DC5F56">
              <w:rPr>
                <w:rFonts w:ascii="Times New Roman" w:hAnsi="Times New Roman"/>
              </w:rPr>
              <w:t>скульптуре, художественном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конструировании</w:t>
            </w:r>
            <w:proofErr w:type="gramEnd"/>
            <w:r w:rsidRPr="00DC5F56">
              <w:rPr>
                <w:rFonts w:ascii="Times New Roman" w:hAnsi="Times New Roman"/>
              </w:rPr>
              <w:t xml:space="preserve"> и дизайне,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декоративно-прикладном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искусстве</w:t>
            </w:r>
            <w:proofErr w:type="gramEnd"/>
            <w:r>
              <w:rPr>
                <w:rFonts w:ascii="Times New Roman" w:hAnsi="Times New Roman"/>
              </w:rPr>
              <w:t xml:space="preserve">. Элементарные приемы построения композиции на </w:t>
            </w:r>
            <w:r w:rsidRPr="00DC5F56">
              <w:rPr>
                <w:rFonts w:ascii="Times New Roman" w:hAnsi="Times New Roman"/>
              </w:rPr>
              <w:t>плоскости и в пространстве.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онятия: линия горизонта, ближе, </w:t>
            </w:r>
            <w:r w:rsidRPr="00DC5F56">
              <w:rPr>
                <w:rFonts w:ascii="Times New Roman" w:hAnsi="Times New Roman"/>
              </w:rPr>
              <w:t>дальше – меньше, загораживание.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Роль контраста в композиции: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низко и высокое, большое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маленькое, тонкое и толстое,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темное и светлое, спокойное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динамичное и т. д.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Композиционный центр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(зрительный центр композиции).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Главное и второстепенное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композиции. Симметрия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асимметрия. Образы природы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живописи.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Роль ритма в </w:t>
            </w:r>
            <w:proofErr w:type="gramStart"/>
            <w:r w:rsidRPr="00DC5F56">
              <w:rPr>
                <w:rFonts w:ascii="Times New Roman" w:hAnsi="Times New Roman"/>
              </w:rPr>
              <w:t>эмоциональном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звучании композиции в живописи и в рисунке (ритмы: </w:t>
            </w:r>
            <w:proofErr w:type="gramStart"/>
            <w:r>
              <w:rPr>
                <w:rFonts w:ascii="Times New Roman" w:hAnsi="Times New Roman"/>
              </w:rPr>
              <w:t>спокойный</w:t>
            </w:r>
            <w:proofErr w:type="gramEnd"/>
            <w:r>
              <w:rPr>
                <w:rFonts w:ascii="Times New Roman" w:hAnsi="Times New Roman"/>
              </w:rPr>
              <w:t xml:space="preserve">, замедленный, порывистый, беспокойный и т.д.) Основная </w:t>
            </w:r>
            <w:r w:rsidRPr="00DC5F56">
              <w:rPr>
                <w:rFonts w:ascii="Times New Roman" w:hAnsi="Times New Roman"/>
              </w:rPr>
              <w:t xml:space="preserve">роль </w:t>
            </w:r>
            <w:r>
              <w:rPr>
                <w:rFonts w:ascii="Times New Roman" w:hAnsi="Times New Roman"/>
              </w:rPr>
              <w:t xml:space="preserve">ритма в декоративно – прикладном искусстве. Ритм линий, ритм пятен, ритм цвета. Передача движения в композиции </w:t>
            </w:r>
            <w:r w:rsidRPr="00DC5F56">
              <w:rPr>
                <w:rFonts w:ascii="Times New Roman" w:hAnsi="Times New Roman"/>
              </w:rPr>
              <w:t>с помощью ритма элементов.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Цвет – основа языка живописи.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Живописные материалы. Красота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 разнообразие природы,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человека, зданий, предметов,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выраженные</w:t>
            </w:r>
            <w:proofErr w:type="gramEnd"/>
            <w:r w:rsidRPr="00DC5F56">
              <w:rPr>
                <w:rFonts w:ascii="Times New Roman" w:hAnsi="Times New Roman"/>
              </w:rPr>
              <w:t xml:space="preserve"> средствами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живописи. Основные, составные,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теплые и холодные цвета.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Выбор средства </w:t>
            </w:r>
            <w:proofErr w:type="gramStart"/>
            <w:r w:rsidRPr="00DC5F56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выразительности для создания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живописного образа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соответствии с </w:t>
            </w:r>
            <w:proofErr w:type="gramStart"/>
            <w:r w:rsidRPr="00DC5F56">
              <w:rPr>
                <w:rFonts w:ascii="Times New Roman" w:hAnsi="Times New Roman"/>
              </w:rPr>
              <w:t>поставленными</w:t>
            </w:r>
            <w:proofErr w:type="gramEnd"/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задачами.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  <w:b/>
                <w:bCs/>
              </w:rPr>
            </w:pPr>
            <w:r w:rsidRPr="00DC5F56">
              <w:rPr>
                <w:rFonts w:ascii="Times New Roman" w:hAnsi="Times New Roman"/>
              </w:rPr>
              <w:t>Образы человека в живописи.</w:t>
            </w:r>
          </w:p>
        </w:tc>
        <w:tc>
          <w:tcPr>
            <w:tcW w:w="3535" w:type="dxa"/>
          </w:tcPr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lastRenderedPageBreak/>
              <w:t>Интернациональный язык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искусства.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Композиция – основа языка всех искусств. Способы построения </w:t>
            </w:r>
            <w:r w:rsidRPr="00DC5F56">
              <w:rPr>
                <w:rFonts w:ascii="Times New Roman" w:hAnsi="Times New Roman"/>
              </w:rPr>
              <w:t xml:space="preserve">простой композиции </w:t>
            </w:r>
            <w:proofErr w:type="gramStart"/>
            <w:r w:rsidRPr="00DC5F56">
              <w:rPr>
                <w:rFonts w:ascii="Times New Roman" w:hAnsi="Times New Roman"/>
              </w:rPr>
              <w:t>при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изображении</w:t>
            </w:r>
            <w:proofErr w:type="gramEnd"/>
            <w:r>
              <w:rPr>
                <w:rFonts w:ascii="Times New Roman" w:hAnsi="Times New Roman"/>
              </w:rPr>
              <w:t xml:space="preserve"> природы, человека, </w:t>
            </w:r>
            <w:r w:rsidRPr="00DC5F56">
              <w:rPr>
                <w:rFonts w:ascii="Times New Roman" w:hAnsi="Times New Roman"/>
              </w:rPr>
              <w:t>предмета, тематического сюжета.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Создание композиции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заданную тему на плоскости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живопись, рисунок орнамент) и в </w:t>
            </w:r>
            <w:r w:rsidRPr="00DC5F56">
              <w:rPr>
                <w:rFonts w:ascii="Times New Roman" w:hAnsi="Times New Roman"/>
              </w:rPr>
              <w:t>пространстве (скульптура,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Художественное </w:t>
            </w:r>
            <w:r w:rsidRPr="00DC5F56">
              <w:rPr>
                <w:rFonts w:ascii="Times New Roman" w:hAnsi="Times New Roman"/>
              </w:rPr>
              <w:t>конструирование)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Жанр пейзажа. Композиция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пейзажа в живописи и графике </w:t>
            </w:r>
            <w:r w:rsidRPr="00DC5F56">
              <w:rPr>
                <w:rFonts w:ascii="Times New Roman" w:hAnsi="Times New Roman"/>
              </w:rPr>
              <w:t>(понятия: перспектива, линия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горизонта, ближе – дальше,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больше – меньше, загораживание;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контраст в композиции: </w:t>
            </w:r>
            <w:proofErr w:type="gramStart"/>
            <w:r>
              <w:rPr>
                <w:rFonts w:ascii="Times New Roman" w:hAnsi="Times New Roman"/>
              </w:rPr>
              <w:t>низкое</w:t>
            </w:r>
            <w:proofErr w:type="gramEnd"/>
            <w:r>
              <w:rPr>
                <w:rFonts w:ascii="Times New Roman" w:hAnsi="Times New Roman"/>
              </w:rPr>
              <w:t xml:space="preserve"> и высокое, большое и маленькое, тонкое и толстое, темное и </w:t>
            </w:r>
            <w:r w:rsidRPr="00DC5F56">
              <w:rPr>
                <w:rFonts w:ascii="Times New Roman" w:hAnsi="Times New Roman"/>
              </w:rPr>
              <w:t>светлое, спокойное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динамичное). Основная идея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тематики уроков, связанных </w:t>
            </w:r>
            <w:proofErr w:type="gramStart"/>
            <w:r w:rsidRPr="00DC5F56">
              <w:rPr>
                <w:rFonts w:ascii="Times New Roman" w:hAnsi="Times New Roman"/>
              </w:rPr>
              <w:t>с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пейзажем, - «Земля – наш общий дом». Наблюдение природных </w:t>
            </w:r>
            <w:r w:rsidRPr="00DC5F56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влений, различие их характера и </w:t>
            </w:r>
            <w:r w:rsidRPr="00DC5F56">
              <w:rPr>
                <w:rFonts w:ascii="Times New Roman" w:hAnsi="Times New Roman"/>
              </w:rPr>
              <w:t>эмоциональных состояний.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Использование </w:t>
            </w:r>
            <w:proofErr w:type="gramStart"/>
            <w:r w:rsidRPr="00DC5F56">
              <w:rPr>
                <w:rFonts w:ascii="Times New Roman" w:hAnsi="Times New Roman"/>
              </w:rPr>
              <w:t>различных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художественных материалов и </w:t>
            </w:r>
            <w:r w:rsidRPr="00DC5F56">
              <w:rPr>
                <w:rFonts w:ascii="Times New Roman" w:hAnsi="Times New Roman"/>
              </w:rPr>
              <w:t>сре</w:t>
            </w:r>
            <w:proofErr w:type="gramStart"/>
            <w:r w:rsidRPr="00DC5F56">
              <w:rPr>
                <w:rFonts w:ascii="Times New Roman" w:hAnsi="Times New Roman"/>
              </w:rPr>
              <w:t>дств дл</w:t>
            </w:r>
            <w:proofErr w:type="gramEnd"/>
            <w:r w:rsidRPr="00DC5F56">
              <w:rPr>
                <w:rFonts w:ascii="Times New Roman" w:hAnsi="Times New Roman"/>
              </w:rPr>
              <w:t>я создания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выразительных образов природы в </w:t>
            </w:r>
            <w:r w:rsidRPr="00DC5F56">
              <w:rPr>
                <w:rFonts w:ascii="Times New Roman" w:hAnsi="Times New Roman"/>
              </w:rPr>
              <w:t xml:space="preserve">рисунке, живописи, аппликации </w:t>
            </w:r>
            <w:r>
              <w:rPr>
                <w:rFonts w:ascii="Times New Roman" w:hAnsi="Times New Roman"/>
              </w:rPr>
              <w:t xml:space="preserve">«В </w:t>
            </w:r>
            <w:r w:rsidRPr="00DC5F56">
              <w:rPr>
                <w:rFonts w:ascii="Times New Roman" w:hAnsi="Times New Roman"/>
              </w:rPr>
              <w:t>парке», «Осенний лес»)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Выполнение упражнений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ритм. Передача движения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эмоционального состояния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композиции на плоскости: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изображение птичьей стаи, стайк</w:t>
            </w:r>
            <w:r>
              <w:rPr>
                <w:rFonts w:ascii="Times New Roman" w:hAnsi="Times New Roman"/>
              </w:rPr>
              <w:t>и рыб, падающей листв</w:t>
            </w:r>
            <w:proofErr w:type="gramStart"/>
            <w:r>
              <w:rPr>
                <w:rFonts w:ascii="Times New Roman" w:hAnsi="Times New Roman"/>
              </w:rPr>
              <w:t>ы(</w:t>
            </w:r>
            <w:proofErr w:type="gramEnd"/>
            <w:r>
              <w:rPr>
                <w:rFonts w:ascii="Times New Roman" w:hAnsi="Times New Roman"/>
              </w:rPr>
              <w:t xml:space="preserve"> рисунок, </w:t>
            </w:r>
            <w:r w:rsidRPr="00DC5F56">
              <w:rPr>
                <w:rFonts w:ascii="Times New Roman" w:hAnsi="Times New Roman"/>
              </w:rPr>
              <w:t xml:space="preserve">живопись, </w:t>
            </w:r>
            <w:proofErr w:type="spellStart"/>
            <w:r w:rsidRPr="00DC5F56">
              <w:rPr>
                <w:rFonts w:ascii="Times New Roman" w:hAnsi="Times New Roman"/>
              </w:rPr>
              <w:t>граттаж</w:t>
            </w:r>
            <w:proofErr w:type="spellEnd"/>
            <w:r w:rsidRPr="00DC5F56">
              <w:rPr>
                <w:rFonts w:ascii="Times New Roman" w:hAnsi="Times New Roman"/>
              </w:rPr>
              <w:t>, аппликация)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движения в композиции </w:t>
            </w:r>
            <w:r w:rsidRPr="00DC5F56">
              <w:rPr>
                <w:rFonts w:ascii="Times New Roman" w:hAnsi="Times New Roman"/>
              </w:rPr>
              <w:t>с помощью ритма.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Уравновешенные или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динамичные композиции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заданную тему. Украшение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закладки или открытки простым орнаментом, используя </w:t>
            </w:r>
            <w:r w:rsidRPr="00DC5F56">
              <w:rPr>
                <w:rFonts w:ascii="Times New Roman" w:hAnsi="Times New Roman"/>
              </w:rPr>
              <w:t>чередование геометричес</w:t>
            </w:r>
            <w:r>
              <w:rPr>
                <w:rFonts w:ascii="Times New Roman" w:hAnsi="Times New Roman"/>
              </w:rPr>
              <w:t xml:space="preserve">ких или </w:t>
            </w:r>
            <w:r w:rsidRPr="00DC5F56">
              <w:rPr>
                <w:rFonts w:ascii="Times New Roman" w:hAnsi="Times New Roman"/>
              </w:rPr>
              <w:t>растительных элементов.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Изучение свойств цвета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процессе создания композиций </w:t>
            </w:r>
            <w:proofErr w:type="gramStart"/>
            <w:r>
              <w:rPr>
                <w:rFonts w:ascii="Times New Roman" w:hAnsi="Times New Roman"/>
              </w:rPr>
              <w:t>–</w:t>
            </w:r>
            <w:r w:rsidRPr="00DC5F56">
              <w:rPr>
                <w:rFonts w:ascii="Times New Roman" w:hAnsi="Times New Roman"/>
              </w:rPr>
              <w:t>о</w:t>
            </w:r>
            <w:proofErr w:type="gramEnd"/>
            <w:r w:rsidRPr="00DC5F56">
              <w:rPr>
                <w:rFonts w:ascii="Times New Roman" w:hAnsi="Times New Roman"/>
              </w:rPr>
              <w:t>сновные и составные цвета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(примерные темы:</w:t>
            </w:r>
            <w:proofErr w:type="gramEnd"/>
            <w:r>
              <w:rPr>
                <w:rFonts w:ascii="Times New Roman" w:hAnsi="Times New Roman"/>
              </w:rPr>
              <w:t xml:space="preserve"> «Цветы для </w:t>
            </w:r>
            <w:r w:rsidRPr="00DC5F56">
              <w:rPr>
                <w:rFonts w:ascii="Times New Roman" w:hAnsi="Times New Roman"/>
              </w:rPr>
              <w:t>мамы», «Цветущий луг»,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«Воздушные </w:t>
            </w:r>
            <w:r w:rsidRPr="00DC5F56">
              <w:rPr>
                <w:rFonts w:ascii="Times New Roman" w:hAnsi="Times New Roman"/>
              </w:rPr>
              <w:t>шары»,</w:t>
            </w:r>
            <w:r>
              <w:rPr>
                <w:rFonts w:ascii="Times New Roman" w:hAnsi="Times New Roman"/>
              </w:rPr>
              <w:t xml:space="preserve"> «</w:t>
            </w:r>
            <w:r w:rsidRPr="00DC5F56">
              <w:rPr>
                <w:rFonts w:ascii="Times New Roman" w:hAnsi="Times New Roman"/>
              </w:rPr>
              <w:t>Разноцветные бабочки» и</w:t>
            </w:r>
            <w:r>
              <w:rPr>
                <w:rFonts w:ascii="Times New Roman" w:hAnsi="Times New Roman"/>
              </w:rPr>
              <w:t xml:space="preserve"> т.д.), теплые и холодные цвета </w:t>
            </w:r>
            <w:r w:rsidRPr="00DC5F56">
              <w:rPr>
                <w:rFonts w:ascii="Times New Roman" w:hAnsi="Times New Roman"/>
              </w:rPr>
              <w:t xml:space="preserve">(примерные темы: </w:t>
            </w:r>
            <w:proofErr w:type="gramStart"/>
            <w:r>
              <w:rPr>
                <w:rFonts w:ascii="Times New Roman" w:hAnsi="Times New Roman"/>
              </w:rPr>
              <w:t xml:space="preserve">«Дворец Снежной королевы», «Город </w:t>
            </w:r>
            <w:r w:rsidRPr="00DC5F56">
              <w:rPr>
                <w:rFonts w:ascii="Times New Roman" w:hAnsi="Times New Roman"/>
              </w:rPr>
              <w:t>солнца», «Цветочный город»).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Передача с помощью цветов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теплой и холодной гаммы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характера </w:t>
            </w:r>
            <w:proofErr w:type="gramStart"/>
            <w:r w:rsidRPr="00DC5F56">
              <w:rPr>
                <w:rFonts w:ascii="Times New Roman" w:hAnsi="Times New Roman"/>
              </w:rPr>
              <w:t>человеческих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взаимоотношений, различных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эмоциональных состояний: добра, зла, тревоги, нежности, </w:t>
            </w:r>
            <w:r w:rsidRPr="00DC5F56">
              <w:rPr>
                <w:rFonts w:ascii="Times New Roman" w:hAnsi="Times New Roman"/>
              </w:rPr>
              <w:t>сострадани</w:t>
            </w:r>
            <w:r>
              <w:rPr>
                <w:rFonts w:ascii="Times New Roman" w:hAnsi="Times New Roman"/>
              </w:rPr>
              <w:t xml:space="preserve">я, героики и т.д. (создание живописными </w:t>
            </w:r>
            <w:r w:rsidRPr="00DC5F56">
              <w:rPr>
                <w:rFonts w:ascii="Times New Roman" w:hAnsi="Times New Roman"/>
              </w:rPr>
              <w:t>средствами образа постройки,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сказочного персонажа).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Роль </w:t>
            </w:r>
            <w:proofErr w:type="gramStart"/>
            <w:r w:rsidRPr="00DC5F56">
              <w:rPr>
                <w:rFonts w:ascii="Times New Roman" w:hAnsi="Times New Roman"/>
              </w:rPr>
              <w:t>белой</w:t>
            </w:r>
            <w:proofErr w:type="gramEnd"/>
            <w:r w:rsidRPr="00DC5F56">
              <w:rPr>
                <w:rFonts w:ascii="Times New Roman" w:hAnsi="Times New Roman"/>
              </w:rPr>
              <w:t xml:space="preserve"> и черной красок в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эмоциональном </w:t>
            </w:r>
            <w:proofErr w:type="gramStart"/>
            <w:r w:rsidRPr="00DC5F56">
              <w:rPr>
                <w:rFonts w:ascii="Times New Roman" w:hAnsi="Times New Roman"/>
              </w:rPr>
              <w:t>звучании</w:t>
            </w:r>
            <w:proofErr w:type="gramEnd"/>
            <w:r w:rsidRPr="00DC5F56">
              <w:rPr>
                <w:rFonts w:ascii="Times New Roman" w:hAnsi="Times New Roman"/>
              </w:rPr>
              <w:t xml:space="preserve">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выразительности образа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(примерные темы:</w:t>
            </w:r>
            <w:proofErr w:type="gramEnd"/>
            <w:r w:rsidRPr="00DC5F56">
              <w:rPr>
                <w:rFonts w:ascii="Times New Roman" w:hAnsi="Times New Roman"/>
              </w:rPr>
              <w:t xml:space="preserve"> «Гроза», «Ветер», «Снежная буря»,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«Весенний день», «Солнечный </w:t>
            </w:r>
            <w:r w:rsidRPr="00DC5F56">
              <w:rPr>
                <w:rFonts w:ascii="Times New Roman" w:hAnsi="Times New Roman"/>
              </w:rPr>
              <w:t>день в горах», «Закат»).</w:t>
            </w:r>
            <w:proofErr w:type="gramEnd"/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Знакомство с </w:t>
            </w:r>
            <w:proofErr w:type="gramStart"/>
            <w:r w:rsidRPr="00DC5F56">
              <w:rPr>
                <w:rFonts w:ascii="Times New Roman" w:hAnsi="Times New Roman"/>
              </w:rPr>
              <w:t>художественными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произведениями, </w:t>
            </w:r>
            <w:r w:rsidRPr="00DC5F56">
              <w:rPr>
                <w:rFonts w:ascii="Times New Roman" w:hAnsi="Times New Roman"/>
              </w:rPr>
              <w:t>изображающими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рироду и человека в контрастных </w:t>
            </w:r>
            <w:r w:rsidRPr="00DC5F56">
              <w:rPr>
                <w:rFonts w:ascii="Times New Roman" w:hAnsi="Times New Roman"/>
              </w:rPr>
              <w:t>состояниях.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Жанр портрета, Основная идея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тематики уроков, связанных </w:t>
            </w:r>
            <w:proofErr w:type="gramStart"/>
            <w:r w:rsidRPr="00DC5F56">
              <w:rPr>
                <w:rFonts w:ascii="Times New Roman" w:hAnsi="Times New Roman"/>
              </w:rPr>
              <w:t>с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портретом, - «Человек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человеческие </w:t>
            </w:r>
            <w:r w:rsidRPr="00DC5F56">
              <w:rPr>
                <w:rFonts w:ascii="Times New Roman" w:hAnsi="Times New Roman"/>
              </w:rPr>
              <w:t>взаимоотношения».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Образ человека в </w:t>
            </w:r>
            <w:proofErr w:type="gramStart"/>
            <w:r w:rsidRPr="00DC5F56">
              <w:rPr>
                <w:rFonts w:ascii="Times New Roman" w:hAnsi="Times New Roman"/>
              </w:rPr>
              <w:t>разных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культурах</w:t>
            </w:r>
            <w:proofErr w:type="gramEnd"/>
            <w:r w:rsidRPr="00DC5F56">
              <w:rPr>
                <w:rFonts w:ascii="Times New Roman" w:hAnsi="Times New Roman"/>
              </w:rPr>
              <w:t xml:space="preserve"> мира. Представления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народов о красоте человека,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отраженные в изобразительном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искусстве</w:t>
            </w:r>
            <w:proofErr w:type="gramEnd"/>
            <w:r w:rsidRPr="00DC5F56">
              <w:rPr>
                <w:rFonts w:ascii="Times New Roman" w:hAnsi="Times New Roman"/>
              </w:rPr>
              <w:t>, сказках, песнях.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lastRenderedPageBreak/>
              <w:t>Композиция и порядок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изображения (от пятна) портрета </w:t>
            </w:r>
            <w:r w:rsidRPr="00DC5F56">
              <w:rPr>
                <w:rFonts w:ascii="Times New Roman" w:hAnsi="Times New Roman"/>
              </w:rPr>
              <w:t>и живописи. Пропорции фигуры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лица человека. Изображение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женского и мужского портре</w:t>
            </w:r>
            <w:r>
              <w:rPr>
                <w:rFonts w:ascii="Times New Roman" w:hAnsi="Times New Roman"/>
              </w:rPr>
              <w:t>тов персонажей русских народных сказок (например, Василиса Премудрая, Василиса Прекрасная, Аленушка, Иван-царевич, Илья Муромец и др.) Создание женского и мужского образов античного мира, Средневековья, стран Востока.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Красота и гармония общения (со сверстниками, с людьми старшего </w:t>
            </w:r>
            <w:r w:rsidRPr="00DC5F56">
              <w:rPr>
                <w:rFonts w:ascii="Times New Roman" w:hAnsi="Times New Roman"/>
              </w:rPr>
              <w:t>во</w:t>
            </w:r>
            <w:r>
              <w:rPr>
                <w:rFonts w:ascii="Times New Roman" w:hAnsi="Times New Roman"/>
              </w:rPr>
              <w:t xml:space="preserve">зраста, природой) в искусстве </w:t>
            </w:r>
            <w:r w:rsidRPr="00DC5F56">
              <w:rPr>
                <w:rFonts w:ascii="Times New Roman" w:hAnsi="Times New Roman"/>
              </w:rPr>
              <w:t>как отражение внутреннего мира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человека. Изображение портрета современника (друга, мамы, </w:t>
            </w:r>
            <w:r w:rsidRPr="00DC5F56">
              <w:rPr>
                <w:rFonts w:ascii="Times New Roman" w:hAnsi="Times New Roman"/>
              </w:rPr>
              <w:t>солдата и др.)</w:t>
            </w:r>
            <w:proofErr w:type="gramStart"/>
            <w:r w:rsidRPr="00DC5F56">
              <w:rPr>
                <w:rFonts w:ascii="Times New Roman" w:hAnsi="Times New Roman"/>
              </w:rPr>
              <w:t xml:space="preserve"> ,</w:t>
            </w:r>
            <w:proofErr w:type="gramEnd"/>
            <w:r w:rsidRPr="00DC5F56">
              <w:rPr>
                <w:rFonts w:ascii="Times New Roman" w:hAnsi="Times New Roman"/>
              </w:rPr>
              <w:t xml:space="preserve"> автопортрета.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 композиций: «Мать и дитя», «Я и моя мама»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DC5F56">
              <w:rPr>
                <w:rFonts w:ascii="Times New Roman" w:hAnsi="Times New Roman"/>
              </w:rPr>
              <w:t>«</w:t>
            </w:r>
            <w:proofErr w:type="gramEnd"/>
            <w:r w:rsidRPr="00DC5F56">
              <w:rPr>
                <w:rFonts w:ascii="Times New Roman" w:hAnsi="Times New Roman"/>
              </w:rPr>
              <w:t>Мои друзья»</w:t>
            </w:r>
          </w:p>
        </w:tc>
        <w:tc>
          <w:tcPr>
            <w:tcW w:w="3536" w:type="dxa"/>
          </w:tcPr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lastRenderedPageBreak/>
              <w:t xml:space="preserve">Овладевать </w:t>
            </w:r>
            <w:r w:rsidRPr="00DC5F56">
              <w:rPr>
                <w:rFonts w:ascii="Times New Roman" w:hAnsi="Times New Roman"/>
              </w:rPr>
              <w:t>основами языка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живописи, графики, </w:t>
            </w:r>
            <w:r w:rsidRPr="00DC5F56">
              <w:rPr>
                <w:rFonts w:ascii="Times New Roman" w:hAnsi="Times New Roman"/>
              </w:rPr>
              <w:lastRenderedPageBreak/>
              <w:t>скульптуры,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декоративно – прикладного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искусства, художественного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конструирования.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Создавать </w:t>
            </w:r>
            <w:proofErr w:type="gramStart"/>
            <w:r w:rsidRPr="00DC5F56">
              <w:rPr>
                <w:rFonts w:ascii="Times New Roman" w:hAnsi="Times New Roman"/>
              </w:rPr>
              <w:t>элементарные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композиции на заданную тему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плоскости (живопись, рисунок, орнамент) и в пространстве </w:t>
            </w:r>
            <w:r w:rsidRPr="00DC5F56">
              <w:rPr>
                <w:rFonts w:ascii="Times New Roman" w:hAnsi="Times New Roman"/>
              </w:rPr>
              <w:t>(скульптура, художественное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конструирование)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Наблюдать </w:t>
            </w:r>
            <w:r>
              <w:rPr>
                <w:rFonts w:ascii="Times New Roman" w:hAnsi="Times New Roman"/>
              </w:rPr>
              <w:t xml:space="preserve">природу и природные </w:t>
            </w:r>
            <w:r w:rsidRPr="00DC5F56">
              <w:rPr>
                <w:rFonts w:ascii="Times New Roman" w:hAnsi="Times New Roman"/>
              </w:rPr>
              <w:t>явления, различать их характер и</w:t>
            </w:r>
            <w:r>
              <w:rPr>
                <w:rFonts w:ascii="Times New Roman" w:hAnsi="Times New Roman"/>
              </w:rPr>
              <w:t xml:space="preserve"> </w:t>
            </w:r>
            <w:r w:rsidRPr="00DC5F56">
              <w:rPr>
                <w:rFonts w:ascii="Times New Roman" w:hAnsi="Times New Roman"/>
              </w:rPr>
              <w:t>эмоциональные состояния.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DC5F56">
              <w:rPr>
                <w:rFonts w:ascii="Times New Roman" w:hAnsi="Times New Roman"/>
              </w:rPr>
              <w:t xml:space="preserve">разницу </w:t>
            </w:r>
            <w:proofErr w:type="gramStart"/>
            <w:r w:rsidRPr="00DC5F56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изображении природы в </w:t>
            </w:r>
            <w:proofErr w:type="gramStart"/>
            <w:r w:rsidRPr="00DC5F56">
              <w:rPr>
                <w:rFonts w:ascii="Times New Roman" w:hAnsi="Times New Roman"/>
              </w:rPr>
              <w:t>разное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время года, суток, в </w:t>
            </w:r>
            <w:proofErr w:type="gramStart"/>
            <w:r w:rsidRPr="00DC5F56">
              <w:rPr>
                <w:rFonts w:ascii="Times New Roman" w:hAnsi="Times New Roman"/>
              </w:rPr>
              <w:t>различную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погоду.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DC5F56">
              <w:rPr>
                <w:rFonts w:ascii="Times New Roman" w:hAnsi="Times New Roman"/>
              </w:rPr>
              <w:t>элементарные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правила перспективы </w:t>
            </w:r>
            <w:proofErr w:type="gramStart"/>
            <w:r w:rsidRPr="00DC5F56">
              <w:rPr>
                <w:rFonts w:ascii="Times New Roman" w:hAnsi="Times New Roman"/>
              </w:rPr>
              <w:t>для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передачи пространства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плоскости в изображениях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природы, городского </w:t>
            </w:r>
            <w:proofErr w:type="spellStart"/>
            <w:r>
              <w:rPr>
                <w:rFonts w:ascii="Times New Roman" w:hAnsi="Times New Roman"/>
              </w:rPr>
              <w:t>пейзажа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DC5F56">
              <w:rPr>
                <w:rFonts w:ascii="Times New Roman" w:hAnsi="Times New Roman"/>
              </w:rPr>
              <w:t>с</w:t>
            </w:r>
            <w:proofErr w:type="gramEnd"/>
            <w:r w:rsidRPr="00DC5F56">
              <w:rPr>
                <w:rFonts w:ascii="Times New Roman" w:hAnsi="Times New Roman"/>
              </w:rPr>
              <w:t>южетных</w:t>
            </w:r>
            <w:proofErr w:type="spellEnd"/>
            <w:r w:rsidRPr="00DC5F56">
              <w:rPr>
                <w:rFonts w:ascii="Times New Roman" w:hAnsi="Times New Roman"/>
              </w:rPr>
              <w:t xml:space="preserve"> сцен.</w:t>
            </w: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DC5F56">
              <w:rPr>
                <w:rFonts w:ascii="Times New Roman" w:hAnsi="Times New Roman"/>
              </w:rPr>
              <w:t xml:space="preserve">контраст </w:t>
            </w:r>
            <w:proofErr w:type="gramStart"/>
            <w:r w:rsidRPr="00DC5F56">
              <w:rPr>
                <w:rFonts w:ascii="Times New Roman" w:hAnsi="Times New Roman"/>
              </w:rPr>
              <w:t>для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усиления эмоционально-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образного звучания работы.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Использовать композиционный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центр, отделять главное </w:t>
            </w:r>
            <w:proofErr w:type="gramStart"/>
            <w:r w:rsidRPr="00DC5F56">
              <w:rPr>
                <w:rFonts w:ascii="Times New Roman" w:hAnsi="Times New Roman"/>
              </w:rPr>
              <w:t>от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второстепенного.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Изображать </w:t>
            </w:r>
            <w:r w:rsidRPr="00DC5F56">
              <w:rPr>
                <w:rFonts w:ascii="Times New Roman" w:hAnsi="Times New Roman"/>
              </w:rPr>
              <w:t>растения, животных,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человека, природу, </w:t>
            </w:r>
            <w:proofErr w:type="gramStart"/>
            <w:r w:rsidRPr="00DC5F56">
              <w:rPr>
                <w:rFonts w:ascii="Times New Roman" w:hAnsi="Times New Roman"/>
              </w:rPr>
              <w:t>сказочные</w:t>
            </w:r>
            <w:proofErr w:type="gramEnd"/>
            <w:r w:rsidRPr="00DC5F56">
              <w:rPr>
                <w:rFonts w:ascii="Times New Roman" w:hAnsi="Times New Roman"/>
              </w:rPr>
              <w:t xml:space="preserve"> и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фантастические существа, здания,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предметы.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Передавать </w:t>
            </w:r>
            <w:r w:rsidRPr="00DC5F56">
              <w:rPr>
                <w:rFonts w:ascii="Times New Roman" w:hAnsi="Times New Roman"/>
              </w:rPr>
              <w:t>с помощью ритма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lastRenderedPageBreak/>
              <w:t>движение и эмоциональное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состояние в композиции </w:t>
            </w:r>
            <w:proofErr w:type="gramStart"/>
            <w:r w:rsidRPr="00DC5F56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плоскости.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DC5F56">
              <w:rPr>
                <w:rFonts w:ascii="Times New Roman" w:hAnsi="Times New Roman"/>
              </w:rPr>
              <w:t>различные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живописи для создания </w:t>
            </w:r>
            <w:r w:rsidRPr="00DC5F56">
              <w:rPr>
                <w:rFonts w:ascii="Times New Roman" w:hAnsi="Times New Roman"/>
              </w:rPr>
              <w:t>выразительных обра</w:t>
            </w:r>
            <w:r>
              <w:rPr>
                <w:rFonts w:ascii="Times New Roman" w:hAnsi="Times New Roman"/>
              </w:rPr>
              <w:t xml:space="preserve">зов природы </w:t>
            </w:r>
            <w:r w:rsidRPr="00DC5F56">
              <w:rPr>
                <w:rFonts w:ascii="Times New Roman" w:hAnsi="Times New Roman"/>
              </w:rPr>
              <w:t>разных широт.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Различать </w:t>
            </w:r>
            <w:r>
              <w:rPr>
                <w:rFonts w:ascii="Times New Roman" w:hAnsi="Times New Roman"/>
              </w:rPr>
              <w:t xml:space="preserve">основные составные, </w:t>
            </w:r>
            <w:r w:rsidRPr="00DC5F56">
              <w:rPr>
                <w:rFonts w:ascii="Times New Roman" w:hAnsi="Times New Roman"/>
              </w:rPr>
              <w:t>теплые, холодные цвета.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Овладевать на практике основами </w:t>
            </w:r>
            <w:proofErr w:type="spellStart"/>
            <w:r w:rsidRPr="00DC5F56">
              <w:rPr>
                <w:rFonts w:ascii="Times New Roman" w:hAnsi="Times New Roman"/>
              </w:rPr>
              <w:t>цветоведения</w:t>
            </w:r>
            <w:proofErr w:type="spellEnd"/>
            <w:r w:rsidRPr="00DC5F56">
              <w:rPr>
                <w:rFonts w:ascii="Times New Roman" w:hAnsi="Times New Roman"/>
              </w:rPr>
              <w:t>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Создавать </w:t>
            </w:r>
            <w:r>
              <w:rPr>
                <w:rFonts w:ascii="Times New Roman" w:hAnsi="Times New Roman"/>
              </w:rPr>
              <w:t xml:space="preserve">средствами живописи эмоционально выразительные </w:t>
            </w:r>
            <w:r w:rsidRPr="00DC5F56">
              <w:rPr>
                <w:rFonts w:ascii="Times New Roman" w:hAnsi="Times New Roman"/>
              </w:rPr>
              <w:t>образы природы, человека,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сказочного героя.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Передавать </w:t>
            </w:r>
            <w:r w:rsidRPr="00DC5F56">
              <w:rPr>
                <w:rFonts w:ascii="Times New Roman" w:hAnsi="Times New Roman"/>
              </w:rPr>
              <w:t>с помощью цвета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 xml:space="preserve">характер и </w:t>
            </w:r>
            <w:proofErr w:type="gramStart"/>
            <w:r w:rsidRPr="00DC5F56">
              <w:rPr>
                <w:rFonts w:ascii="Times New Roman" w:hAnsi="Times New Roman"/>
              </w:rPr>
              <w:t>эмоциональное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</w:rPr>
              <w:t>состояние природы, персонажа.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Воспринимать </w:t>
            </w:r>
            <w:r w:rsidRPr="00DC5F56">
              <w:rPr>
                <w:rFonts w:ascii="Times New Roman" w:hAnsi="Times New Roman"/>
              </w:rPr>
              <w:t>и эмоционально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b/>
                <w:bCs/>
              </w:rPr>
              <w:t xml:space="preserve">оценивать </w:t>
            </w:r>
            <w:r>
              <w:rPr>
                <w:rFonts w:ascii="Times New Roman" w:hAnsi="Times New Roman"/>
              </w:rPr>
              <w:t xml:space="preserve">шедевры русского и </w:t>
            </w:r>
            <w:r w:rsidRPr="00DC5F56">
              <w:rPr>
                <w:rFonts w:ascii="Times New Roman" w:hAnsi="Times New Roman"/>
              </w:rPr>
              <w:t>зарубежного искусства,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DC5F56">
              <w:rPr>
                <w:rFonts w:ascii="Times New Roman" w:hAnsi="Times New Roman"/>
              </w:rPr>
              <w:t>изображающие</w:t>
            </w:r>
            <w:proofErr w:type="gramEnd"/>
            <w:r w:rsidRPr="00DC5F56">
              <w:rPr>
                <w:rFonts w:ascii="Times New Roman" w:hAnsi="Times New Roman"/>
              </w:rPr>
              <w:t xml:space="preserve"> природу и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 в контрастных </w:t>
            </w:r>
            <w:r w:rsidRPr="00DC5F56">
              <w:rPr>
                <w:rFonts w:ascii="Times New Roman" w:hAnsi="Times New Roman"/>
              </w:rPr>
              <w:t>эмоциональных состояниях.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b/>
                <w:bCs/>
                <w:color w:val="000000"/>
              </w:rPr>
              <w:t xml:space="preserve">Передавать </w:t>
            </w:r>
            <w:r>
              <w:rPr>
                <w:rFonts w:ascii="Times New Roman" w:hAnsi="Times New Roman"/>
                <w:color w:val="000000"/>
              </w:rPr>
              <w:t xml:space="preserve">характерные черты </w:t>
            </w:r>
            <w:r w:rsidRPr="00DC5F56">
              <w:rPr>
                <w:rFonts w:ascii="Times New Roman" w:hAnsi="Times New Roman"/>
                <w:color w:val="000000"/>
              </w:rPr>
              <w:t>внешнего облика,</w:t>
            </w:r>
            <w:r>
              <w:rPr>
                <w:rFonts w:ascii="Times New Roman" w:hAnsi="Times New Roman"/>
                <w:color w:val="000000"/>
              </w:rPr>
              <w:t xml:space="preserve"> одежды, украшений, отражающих </w:t>
            </w:r>
            <w:r w:rsidRPr="00DC5F56">
              <w:rPr>
                <w:rFonts w:ascii="Times New Roman" w:hAnsi="Times New Roman"/>
                <w:color w:val="000000"/>
              </w:rPr>
              <w:t>отношение народов к человеку.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b/>
                <w:bCs/>
                <w:color w:val="000000"/>
              </w:rPr>
              <w:t xml:space="preserve">Использовать </w:t>
            </w:r>
            <w:r w:rsidRPr="00DC5F56">
              <w:rPr>
                <w:rFonts w:ascii="Times New Roman" w:hAnsi="Times New Roman"/>
                <w:color w:val="000000"/>
              </w:rPr>
              <w:t>пропорциональные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отношения лица, фигуры человека </w:t>
            </w:r>
            <w:r w:rsidRPr="00DC5F56">
              <w:rPr>
                <w:rFonts w:ascii="Times New Roman" w:hAnsi="Times New Roman"/>
                <w:color w:val="000000"/>
              </w:rPr>
              <w:t>п</w:t>
            </w:r>
            <w:r w:rsidRPr="00DC5F56">
              <w:rPr>
                <w:rFonts w:ascii="Times New Roman" w:hAnsi="Times New Roman"/>
                <w:color w:val="FF0000"/>
              </w:rPr>
              <w:t>р</w:t>
            </w:r>
            <w:r w:rsidRPr="00DC5F56">
              <w:rPr>
                <w:rFonts w:ascii="Times New Roman" w:hAnsi="Times New Roman"/>
                <w:color w:val="000000"/>
              </w:rPr>
              <w:t>и создании портрета.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b/>
                <w:bCs/>
                <w:color w:val="000000"/>
              </w:rPr>
              <w:t xml:space="preserve">Изображать </w:t>
            </w:r>
            <w:r w:rsidRPr="00DC5F56">
              <w:rPr>
                <w:rFonts w:ascii="Times New Roman" w:hAnsi="Times New Roman"/>
                <w:color w:val="000000"/>
              </w:rPr>
              <w:t>портреты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color w:val="000000"/>
              </w:rPr>
              <w:t>персонажей народных сказок,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color w:val="000000"/>
              </w:rPr>
              <w:t>мифов, литературных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произведений, передавать свое </w:t>
            </w:r>
            <w:r w:rsidRPr="00DC5F56">
              <w:rPr>
                <w:rFonts w:ascii="Times New Roman" w:hAnsi="Times New Roman"/>
                <w:color w:val="000000"/>
              </w:rPr>
              <w:t>отношение к персонажу.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Эмоционально откликаться </w:t>
            </w:r>
            <w:r>
              <w:rPr>
                <w:rFonts w:ascii="Times New Roman" w:hAnsi="Times New Roman"/>
                <w:color w:val="000000"/>
              </w:rPr>
              <w:t xml:space="preserve">на </w:t>
            </w:r>
            <w:r w:rsidRPr="00DC5F56">
              <w:rPr>
                <w:rFonts w:ascii="Times New Roman" w:hAnsi="Times New Roman"/>
                <w:color w:val="000000"/>
              </w:rPr>
              <w:t>образы персонажей произведений</w:t>
            </w:r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искусств, пробуждающих чувства печали, сострадания, радости, героизма, бескорыстия, </w:t>
            </w:r>
            <w:r w:rsidRPr="00DC5F56">
              <w:rPr>
                <w:rFonts w:ascii="Times New Roman" w:hAnsi="Times New Roman"/>
                <w:color w:val="000000"/>
              </w:rPr>
              <w:t>отвращения и т. д.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  <w:color w:val="000000"/>
              </w:rPr>
            </w:pPr>
            <w:r w:rsidRPr="00DC5F56">
              <w:rPr>
                <w:rFonts w:ascii="Times New Roman" w:hAnsi="Times New Roman"/>
                <w:b/>
                <w:bCs/>
                <w:color w:val="000000"/>
              </w:rPr>
              <w:t xml:space="preserve">Понимать </w:t>
            </w:r>
            <w:r>
              <w:rPr>
                <w:rFonts w:ascii="Times New Roman" w:hAnsi="Times New Roman"/>
                <w:color w:val="000000"/>
              </w:rPr>
              <w:t xml:space="preserve">ценность искусства в </w:t>
            </w:r>
            <w:r w:rsidRPr="00DC5F56">
              <w:rPr>
                <w:rFonts w:ascii="Times New Roman" w:hAnsi="Times New Roman"/>
                <w:color w:val="000000"/>
              </w:rPr>
              <w:t xml:space="preserve">сотворении гармонии </w:t>
            </w:r>
            <w:proofErr w:type="gramStart"/>
            <w:r w:rsidRPr="00DC5F56">
              <w:rPr>
                <w:rFonts w:ascii="Times New Roman" w:hAnsi="Times New Roman"/>
                <w:color w:val="000000"/>
              </w:rPr>
              <w:t>между</w:t>
            </w:r>
            <w:proofErr w:type="gramEnd"/>
          </w:p>
          <w:p w:rsidR="00CC6757" w:rsidRPr="00DC5F56" w:rsidRDefault="00CC6757" w:rsidP="00CC6757">
            <w:pPr>
              <w:rPr>
                <w:rFonts w:ascii="Times New Roman" w:hAnsi="Times New Roman"/>
              </w:rPr>
            </w:pPr>
            <w:r w:rsidRPr="00DC5F56">
              <w:rPr>
                <w:rFonts w:ascii="Times New Roman" w:hAnsi="Times New Roman"/>
                <w:color w:val="000000"/>
              </w:rPr>
              <w:t>человеком и окружающим миро</w:t>
            </w:r>
          </w:p>
        </w:tc>
      </w:tr>
      <w:tr w:rsidR="00CC6757" w:rsidRPr="002857AD" w:rsidTr="00CC6757">
        <w:tc>
          <w:tcPr>
            <w:tcW w:w="3564" w:type="dxa"/>
          </w:tcPr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lastRenderedPageBreak/>
              <w:t>Линия – основа языка рисунка.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Многообразие линий (тонкие,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толстые, прямые, волнистые,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плавные, острые, закругленные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спиралью, летящие) и их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знакомый характер. Материалы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для рисунка: карандаш, ручка,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фломастер, уголь, пастель, мелки.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Приемы работ </w:t>
            </w:r>
            <w:proofErr w:type="gramStart"/>
            <w:r w:rsidRPr="002857AD">
              <w:rPr>
                <w:rFonts w:ascii="Times New Roman" w:hAnsi="Times New Roman"/>
              </w:rPr>
              <w:t>различными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графическими материалами. Роль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рисунка в искусстве.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Краска и разнообразие природы,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человека, зданий, предметов,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выраженные</w:t>
            </w:r>
            <w:proofErr w:type="gramEnd"/>
            <w:r w:rsidRPr="002857AD">
              <w:rPr>
                <w:rFonts w:ascii="Times New Roman" w:hAnsi="Times New Roman"/>
              </w:rPr>
              <w:t xml:space="preserve"> средствами рисунка.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Линия, штрих, пятно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художественный образ.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Изображение деревьев, птиц,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животных: </w:t>
            </w:r>
            <w:proofErr w:type="gramStart"/>
            <w:r w:rsidRPr="002857AD">
              <w:rPr>
                <w:rFonts w:ascii="Times New Roman" w:hAnsi="Times New Roman"/>
              </w:rPr>
              <w:t>общие</w:t>
            </w:r>
            <w:proofErr w:type="gramEnd"/>
            <w:r w:rsidRPr="002857AD">
              <w:rPr>
                <w:rFonts w:ascii="Times New Roman" w:hAnsi="Times New Roman"/>
              </w:rPr>
              <w:t xml:space="preserve"> и характерные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черты.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5" w:type="dxa"/>
          </w:tcPr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Приемы работ с </w:t>
            </w:r>
            <w:proofErr w:type="gramStart"/>
            <w:r w:rsidRPr="002857AD">
              <w:rPr>
                <w:rFonts w:ascii="Times New Roman" w:hAnsi="Times New Roman"/>
              </w:rPr>
              <w:t>различными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графическими материалами.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Рисунок как </w:t>
            </w:r>
            <w:proofErr w:type="gramStart"/>
            <w:r w:rsidRPr="002857AD">
              <w:rPr>
                <w:rFonts w:ascii="Times New Roman" w:hAnsi="Times New Roman"/>
              </w:rPr>
              <w:t>самостоятельное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произведение искусства и как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подготовительная работа.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Создание с помощью линии,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штриха, пятна, </w:t>
            </w:r>
            <w:proofErr w:type="gramStart"/>
            <w:r w:rsidRPr="002857AD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образов, передача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эмоционального состояния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природы, человека, животного.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Примерные задания: образы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деревьев – старое, крючковатое,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Молодое, нежное, стройное;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величавое, мощное, раскидистое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(«Дуб, - богатырь», «Береза –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девица-красавица»).</w:t>
            </w:r>
            <w:proofErr w:type="gramEnd"/>
            <w:r w:rsidRPr="002857AD">
              <w:rPr>
                <w:rFonts w:ascii="Times New Roman" w:hAnsi="Times New Roman"/>
              </w:rPr>
              <w:t xml:space="preserve"> Образы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животных: разъяренных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,</w:t>
            </w:r>
            <w:proofErr w:type="gramStart"/>
            <w:r w:rsidRPr="002857AD">
              <w:rPr>
                <w:rFonts w:ascii="Times New Roman" w:hAnsi="Times New Roman"/>
              </w:rPr>
              <w:t>ласковых</w:t>
            </w:r>
            <w:proofErr w:type="gramEnd"/>
            <w:r w:rsidRPr="002857AD">
              <w:rPr>
                <w:rFonts w:ascii="Times New Roman" w:hAnsi="Times New Roman"/>
              </w:rPr>
              <w:t>, например: кошка,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собака.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Примерные темы композиций: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«Зимний лес», «Лес Снегурочки».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«Лес Деда Мороза», «Лес Кощея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Бессмертного», «Кошка на </w:t>
            </w:r>
            <w:r w:rsidRPr="002857AD">
              <w:rPr>
                <w:rFonts w:ascii="Times New Roman" w:hAnsi="Times New Roman"/>
              </w:rPr>
              <w:lastRenderedPageBreak/>
              <w:t>окошке», «Кошка-охотница». Знакомство с рисунками русских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 зарубежных художников,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изображающих</w:t>
            </w:r>
            <w:proofErr w:type="gramEnd"/>
            <w:r w:rsidRPr="002857AD">
              <w:rPr>
                <w:rFonts w:ascii="Times New Roman" w:hAnsi="Times New Roman"/>
              </w:rPr>
              <w:t xml:space="preserve"> природу,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человека, животных.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Изображение </w:t>
            </w:r>
            <w:proofErr w:type="gramStart"/>
            <w:r w:rsidRPr="002857AD">
              <w:rPr>
                <w:rFonts w:ascii="Times New Roman" w:hAnsi="Times New Roman"/>
              </w:rPr>
              <w:t>графическими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средствами бабочек, </w:t>
            </w:r>
            <w:proofErr w:type="gramStart"/>
            <w:r w:rsidRPr="002857AD">
              <w:rPr>
                <w:rFonts w:ascii="Times New Roman" w:hAnsi="Times New Roman"/>
              </w:rPr>
              <w:t>сказочной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птицы, зверя, </w:t>
            </w:r>
            <w:proofErr w:type="gramStart"/>
            <w:r w:rsidRPr="002857AD">
              <w:rPr>
                <w:rFonts w:ascii="Times New Roman" w:hAnsi="Times New Roman"/>
              </w:rPr>
              <w:t>фантастических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существ, сказочных замков;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выражение их характера.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6" w:type="dxa"/>
          </w:tcPr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lastRenderedPageBreak/>
              <w:t xml:space="preserve">Овладевать </w:t>
            </w:r>
            <w:r w:rsidRPr="002857AD">
              <w:rPr>
                <w:rFonts w:ascii="Times New Roman" w:hAnsi="Times New Roman"/>
              </w:rPr>
              <w:t>приемами работы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различными графическими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материалами.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2857AD">
              <w:rPr>
                <w:rFonts w:ascii="Times New Roman" w:hAnsi="Times New Roman"/>
              </w:rPr>
              <w:t>графическими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средствами </w:t>
            </w:r>
            <w:proofErr w:type="gramStart"/>
            <w:r w:rsidRPr="002857AD">
              <w:rPr>
                <w:rFonts w:ascii="Times New Roman" w:hAnsi="Times New Roman"/>
              </w:rPr>
              <w:t>выразительные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образы природы, человека,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животного.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2857AD">
              <w:rPr>
                <w:rFonts w:ascii="Times New Roman" w:hAnsi="Times New Roman"/>
              </w:rPr>
              <w:t>средствами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компьютерной графики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выразительные образы природы,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человека, животного. Выбирать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характер линий для создания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ярких эмоциональных образов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рисунке</w:t>
            </w:r>
            <w:proofErr w:type="gramEnd"/>
            <w:r w:rsidRPr="002857AD">
              <w:rPr>
                <w:rFonts w:ascii="Times New Roman" w:hAnsi="Times New Roman"/>
              </w:rPr>
              <w:t>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Изображать </w:t>
            </w:r>
            <w:r w:rsidRPr="002857AD">
              <w:rPr>
                <w:rFonts w:ascii="Times New Roman" w:hAnsi="Times New Roman"/>
              </w:rPr>
              <w:t>графическими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средствами </w:t>
            </w:r>
            <w:proofErr w:type="gramStart"/>
            <w:r w:rsidRPr="002857AD">
              <w:rPr>
                <w:rFonts w:ascii="Times New Roman" w:hAnsi="Times New Roman"/>
              </w:rPr>
              <w:t>реальных</w:t>
            </w:r>
            <w:proofErr w:type="gramEnd"/>
            <w:r w:rsidRPr="002857AD">
              <w:rPr>
                <w:rFonts w:ascii="Times New Roman" w:hAnsi="Times New Roman"/>
              </w:rPr>
              <w:t xml:space="preserve">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фантастических птиц, насекомых,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зверей, строения</w:t>
            </w:r>
            <w:r w:rsidRPr="002857AD">
              <w:rPr>
                <w:rFonts w:ascii="Times New Roman" w:hAnsi="Times New Roman"/>
                <w:b/>
                <w:bCs/>
              </w:rPr>
              <w:t xml:space="preserve">; выражать </w:t>
            </w:r>
            <w:r w:rsidRPr="002857AD">
              <w:rPr>
                <w:rFonts w:ascii="Times New Roman" w:hAnsi="Times New Roman"/>
              </w:rPr>
              <w:t>их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  <w:r w:rsidRPr="002857AD">
              <w:rPr>
                <w:rFonts w:ascii="Times New Roman" w:hAnsi="Times New Roman"/>
              </w:rPr>
              <w:t>характер.</w:t>
            </w:r>
          </w:p>
        </w:tc>
      </w:tr>
      <w:tr w:rsidR="00CC6757" w:rsidRPr="002857AD" w:rsidTr="00CC6757">
        <w:tc>
          <w:tcPr>
            <w:tcW w:w="3564" w:type="dxa"/>
          </w:tcPr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lastRenderedPageBreak/>
              <w:t>Форма. Разнообразие форм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предметного мира и передача их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на плоскости и в пространстве.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Сходство и контраст форм.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Простые геометрические формы.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Природные формы.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Трансформация форм. Влияние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формы предмета на представление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его характера. Силуэт.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Использование простых форм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для создания </w:t>
            </w:r>
            <w:proofErr w:type="gramStart"/>
            <w:r w:rsidRPr="002857AD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образов.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Объем – основа языка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скульптуры.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Материалы скульптуры и их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роль в создании </w:t>
            </w:r>
            <w:proofErr w:type="gramStart"/>
            <w:r w:rsidRPr="002857AD">
              <w:rPr>
                <w:rFonts w:ascii="Times New Roman" w:hAnsi="Times New Roman"/>
              </w:rPr>
              <w:t>выразительного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образа. Элементарные приемы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работы </w:t>
            </w:r>
            <w:proofErr w:type="gramStart"/>
            <w:r w:rsidRPr="002857AD">
              <w:rPr>
                <w:rFonts w:ascii="Times New Roman" w:hAnsi="Times New Roman"/>
              </w:rPr>
              <w:t>пластическими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скульптурными материалами для </w:t>
            </w:r>
            <w:r w:rsidRPr="002857AD">
              <w:rPr>
                <w:rFonts w:ascii="Times New Roman" w:hAnsi="Times New Roman"/>
              </w:rPr>
              <w:t>создания выразитель</w:t>
            </w:r>
            <w:r>
              <w:rPr>
                <w:rFonts w:ascii="Times New Roman" w:hAnsi="Times New Roman"/>
              </w:rPr>
              <w:t xml:space="preserve">ного образа </w:t>
            </w:r>
            <w:r w:rsidRPr="002857AD">
              <w:rPr>
                <w:rFonts w:ascii="Times New Roman" w:hAnsi="Times New Roman"/>
              </w:rPr>
              <w:t>(пластилин, глина – раскатывание,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вытягивание формы). Основные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lastRenderedPageBreak/>
              <w:t>темы скульптуры. Красота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человека, животных, </w:t>
            </w:r>
            <w:proofErr w:type="gramStart"/>
            <w:r>
              <w:rPr>
                <w:rFonts w:ascii="Times New Roman" w:hAnsi="Times New Roman"/>
              </w:rPr>
              <w:t>выраженная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2857AD">
              <w:rPr>
                <w:rFonts w:ascii="Times New Roman" w:hAnsi="Times New Roman"/>
              </w:rPr>
              <w:t>средствами скульптуры.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Художественное конструирование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 дизайн. Разнообразие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материалов для </w:t>
            </w:r>
            <w:proofErr w:type="gramStart"/>
            <w:r w:rsidRPr="002857AD">
              <w:rPr>
                <w:rFonts w:ascii="Times New Roman" w:hAnsi="Times New Roman"/>
              </w:rPr>
              <w:t>художественного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конструирования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моделирования. Элементарные </w:t>
            </w:r>
            <w:r w:rsidRPr="002857AD">
              <w:rPr>
                <w:rFonts w:ascii="Times New Roman" w:hAnsi="Times New Roman"/>
              </w:rPr>
              <w:t xml:space="preserve">приемы работы с </w:t>
            </w:r>
            <w:proofErr w:type="gramStart"/>
            <w:r w:rsidRPr="002857AD">
              <w:rPr>
                <w:rFonts w:ascii="Times New Roman" w:hAnsi="Times New Roman"/>
              </w:rPr>
              <w:t>различными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материалами для создания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выразительного образа.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Использование навыков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художественного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конструирования и </w:t>
            </w:r>
            <w:r w:rsidRPr="002857AD">
              <w:rPr>
                <w:rFonts w:ascii="Times New Roman" w:hAnsi="Times New Roman"/>
              </w:rPr>
              <w:t>моделирования в жизни человека.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Декоративно - прикладное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искусство. Понимание истоков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его искусства и роли в жизни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человека. Роль природных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условий в характере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традиционной культуры народа.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Пейзажи народной природы.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Синтетический характер народной культуры (украшение жилища, предметов быта, </w:t>
            </w:r>
            <w:proofErr w:type="spellStart"/>
            <w:r>
              <w:rPr>
                <w:rFonts w:ascii="Times New Roman" w:hAnsi="Times New Roman"/>
              </w:rPr>
              <w:t>костюмы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2857AD">
              <w:rPr>
                <w:rFonts w:ascii="Times New Roman" w:hAnsi="Times New Roman"/>
              </w:rPr>
              <w:t>м</w:t>
            </w:r>
            <w:proofErr w:type="gramEnd"/>
            <w:r w:rsidRPr="002857AD">
              <w:rPr>
                <w:rFonts w:ascii="Times New Roman" w:hAnsi="Times New Roman"/>
              </w:rPr>
              <w:t>узыка</w:t>
            </w:r>
            <w:proofErr w:type="spellEnd"/>
            <w:r w:rsidRPr="002857AD">
              <w:rPr>
                <w:rFonts w:ascii="Times New Roman" w:hAnsi="Times New Roman"/>
              </w:rPr>
              <w:t xml:space="preserve">, песни, </w:t>
            </w:r>
            <w:r>
              <w:rPr>
                <w:rFonts w:ascii="Times New Roman" w:hAnsi="Times New Roman"/>
              </w:rPr>
              <w:t xml:space="preserve">хороводы, </w:t>
            </w:r>
            <w:r w:rsidRPr="002857AD">
              <w:rPr>
                <w:rFonts w:ascii="Times New Roman" w:hAnsi="Times New Roman"/>
              </w:rPr>
              <w:t>былины, сказания, сказки)</w:t>
            </w: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декоративных форм </w:t>
            </w:r>
            <w:r w:rsidRPr="002857AD">
              <w:rPr>
                <w:rFonts w:ascii="Times New Roman" w:hAnsi="Times New Roman"/>
              </w:rPr>
              <w:t>в природе.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Сказочные образы народов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культуры и декоративно </w:t>
            </w:r>
            <w:proofErr w:type="gramStart"/>
            <w:r>
              <w:rPr>
                <w:rFonts w:ascii="Times New Roman" w:hAnsi="Times New Roman"/>
              </w:rPr>
              <w:t>–</w:t>
            </w:r>
            <w:r w:rsidRPr="002857AD">
              <w:rPr>
                <w:rFonts w:ascii="Times New Roman" w:hAnsi="Times New Roman"/>
              </w:rPr>
              <w:t>п</w:t>
            </w:r>
            <w:proofErr w:type="gramEnd"/>
            <w:r w:rsidRPr="002857AD">
              <w:rPr>
                <w:rFonts w:ascii="Times New Roman" w:hAnsi="Times New Roman"/>
              </w:rPr>
              <w:t>рикладное искусство.</w:t>
            </w: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5" w:type="dxa"/>
          </w:tcPr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lastRenderedPageBreak/>
              <w:t>Анализ геометрической формы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предмета. Изображение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предметов различной формы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(рисунок, живопись). Жанр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натюрморта. Представление 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роли </w:t>
            </w:r>
            <w:proofErr w:type="gramStart"/>
            <w:r w:rsidRPr="002857AD">
              <w:rPr>
                <w:rFonts w:ascii="Times New Roman" w:hAnsi="Times New Roman"/>
              </w:rPr>
              <w:t>изобразительных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(пластических) искусств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повседневной жизни человека, в </w:t>
            </w:r>
            <w:r w:rsidRPr="002857AD">
              <w:rPr>
                <w:rFonts w:ascii="Times New Roman" w:hAnsi="Times New Roman"/>
              </w:rPr>
              <w:t>организации его материального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окружения. Изображение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простого натюрморта с натуры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ли по представлению. </w:t>
            </w:r>
            <w:proofErr w:type="gramStart"/>
            <w:r>
              <w:rPr>
                <w:rFonts w:ascii="Times New Roman" w:hAnsi="Times New Roman"/>
              </w:rPr>
              <w:t>Передача с помощью формы и цвета, образа-</w:t>
            </w:r>
            <w:r w:rsidRPr="002857AD">
              <w:rPr>
                <w:rFonts w:ascii="Times New Roman" w:hAnsi="Times New Roman"/>
              </w:rPr>
              <w:t>характера предметов (например,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олицетворение предметов быта с </w:t>
            </w:r>
            <w:r w:rsidRPr="002857AD">
              <w:rPr>
                <w:rFonts w:ascii="Times New Roman" w:hAnsi="Times New Roman"/>
              </w:rPr>
              <w:t>героями известной сказки или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выполнение эскиза чайного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сервиза для купчихи, царевны,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Бабы-яги). Сходство и контраст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форм. Геометрические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природные формы в орнаменте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(эскиз украшения предмета быта </w:t>
            </w:r>
            <w:r w:rsidRPr="002857AD">
              <w:rPr>
                <w:rFonts w:ascii="Times New Roman" w:hAnsi="Times New Roman"/>
              </w:rPr>
              <w:t>или одежды, например платка).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Объем в пространстве и объем </w:t>
            </w:r>
            <w:proofErr w:type="gramStart"/>
            <w:r w:rsidRPr="002857AD">
              <w:rPr>
                <w:rFonts w:ascii="Times New Roman" w:hAnsi="Times New Roman"/>
              </w:rPr>
              <w:t>на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плоскости. Способы передачи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объема. Выразительность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объемных композиций.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Лепка животных, человека,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сказочных персонажей.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Знакомство с выразительными произведениями скульптуры,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изображающими человека,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животных, мифологических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spellStart"/>
            <w:r w:rsidRPr="002857AD">
              <w:rPr>
                <w:rFonts w:ascii="Times New Roman" w:hAnsi="Times New Roman"/>
              </w:rPr>
              <w:t>персонажей</w:t>
            </w:r>
            <w:proofErr w:type="gramStart"/>
            <w:r w:rsidRPr="002857AD">
              <w:rPr>
                <w:rFonts w:ascii="Times New Roman" w:hAnsi="Times New Roman"/>
              </w:rPr>
              <w:t>.Л</w:t>
            </w:r>
            <w:proofErr w:type="gramEnd"/>
            <w:r w:rsidRPr="002857AD">
              <w:rPr>
                <w:rFonts w:ascii="Times New Roman" w:hAnsi="Times New Roman"/>
              </w:rPr>
              <w:t>епка</w:t>
            </w:r>
            <w:proofErr w:type="spellEnd"/>
            <w:r w:rsidRPr="002857AD">
              <w:rPr>
                <w:rFonts w:ascii="Times New Roman" w:hAnsi="Times New Roman"/>
              </w:rPr>
              <w:t xml:space="preserve"> фигуры спортсмена, выразительного </w:t>
            </w:r>
            <w:r w:rsidRPr="002857AD">
              <w:rPr>
                <w:rFonts w:ascii="Times New Roman" w:hAnsi="Times New Roman"/>
              </w:rPr>
              <w:lastRenderedPageBreak/>
              <w:t xml:space="preserve">сказочного </w:t>
            </w:r>
            <w:proofErr w:type="spellStart"/>
            <w:r w:rsidRPr="002857AD">
              <w:rPr>
                <w:rFonts w:ascii="Times New Roman" w:hAnsi="Times New Roman"/>
              </w:rPr>
              <w:t>илилитературного</w:t>
            </w:r>
            <w:proofErr w:type="spellEnd"/>
            <w:r w:rsidRPr="002857AD">
              <w:rPr>
                <w:rFonts w:ascii="Times New Roman" w:hAnsi="Times New Roman"/>
              </w:rPr>
              <w:t xml:space="preserve"> персонажа.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о </w:t>
            </w:r>
            <w:r w:rsidRPr="002857AD">
              <w:rPr>
                <w:rFonts w:ascii="Times New Roman" w:hAnsi="Times New Roman"/>
              </w:rPr>
              <w:t>разнообразии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материалов для </w:t>
            </w:r>
            <w:proofErr w:type="gramStart"/>
            <w:r w:rsidRPr="002857AD">
              <w:rPr>
                <w:rFonts w:ascii="Times New Roman" w:hAnsi="Times New Roman"/>
              </w:rPr>
              <w:t>художественного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конструирования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моделиро</w:t>
            </w:r>
            <w:r>
              <w:rPr>
                <w:rFonts w:ascii="Times New Roman" w:hAnsi="Times New Roman"/>
              </w:rPr>
              <w:t xml:space="preserve">вания. Основная идея тематики уроков «Искусство </w:t>
            </w:r>
            <w:r w:rsidRPr="002857AD">
              <w:rPr>
                <w:rFonts w:ascii="Times New Roman" w:hAnsi="Times New Roman"/>
              </w:rPr>
              <w:t>дарит людям красоту». Приемы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работы с </w:t>
            </w:r>
            <w:proofErr w:type="gramStart"/>
            <w:r w:rsidRPr="002857AD">
              <w:rPr>
                <w:rFonts w:ascii="Times New Roman" w:hAnsi="Times New Roman"/>
              </w:rPr>
              <w:t>различными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материалами (пластилин, </w:t>
            </w:r>
            <w:proofErr w:type="spellStart"/>
            <w:r>
              <w:rPr>
                <w:rFonts w:ascii="Times New Roman" w:hAnsi="Times New Roman"/>
              </w:rPr>
              <w:t>бумага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2857AD">
              <w:rPr>
                <w:rFonts w:ascii="Times New Roman" w:hAnsi="Times New Roman"/>
              </w:rPr>
              <w:t>к</w:t>
            </w:r>
            <w:proofErr w:type="gramEnd"/>
            <w:r w:rsidRPr="002857AD">
              <w:rPr>
                <w:rFonts w:ascii="Times New Roman" w:hAnsi="Times New Roman"/>
              </w:rPr>
              <w:t>артон</w:t>
            </w:r>
            <w:proofErr w:type="spellEnd"/>
            <w:r w:rsidRPr="002857AD">
              <w:rPr>
                <w:rFonts w:ascii="Times New Roman" w:hAnsi="Times New Roman"/>
              </w:rPr>
              <w:t>) для создания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выразительного образа.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Постройки в природе: птичьи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гнезда, ульи, панцирь черепахи, домик улитки. Искусство дизайна </w:t>
            </w:r>
            <w:r w:rsidRPr="002857AD">
              <w:rPr>
                <w:rFonts w:ascii="Times New Roman" w:hAnsi="Times New Roman"/>
              </w:rPr>
              <w:t>в современном мире.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Художественное конструир</w:t>
            </w:r>
            <w:r>
              <w:rPr>
                <w:rFonts w:ascii="Times New Roman" w:hAnsi="Times New Roman"/>
              </w:rPr>
              <w:t xml:space="preserve">ование и оформление помещений и </w:t>
            </w:r>
            <w:r w:rsidRPr="002857AD">
              <w:rPr>
                <w:rFonts w:ascii="Times New Roman" w:hAnsi="Times New Roman"/>
              </w:rPr>
              <w:t>парков, транспорта, посуды,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мебели, одежды, книг, игрушек </w:t>
            </w:r>
            <w:r w:rsidRPr="002857AD">
              <w:rPr>
                <w:rFonts w:ascii="Times New Roman" w:hAnsi="Times New Roman"/>
              </w:rPr>
              <w:t>(примерные задания: и</w:t>
            </w:r>
            <w:r>
              <w:rPr>
                <w:rFonts w:ascii="Times New Roman" w:hAnsi="Times New Roman"/>
              </w:rPr>
              <w:t xml:space="preserve">зображение </w:t>
            </w:r>
            <w:r w:rsidRPr="002857AD">
              <w:rPr>
                <w:rFonts w:ascii="Times New Roman" w:hAnsi="Times New Roman"/>
              </w:rPr>
              <w:t>любимой игрушки, иллюстрация к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любимой книге, проектирование </w:t>
            </w:r>
            <w:r w:rsidRPr="002857AD">
              <w:rPr>
                <w:rFonts w:ascii="Times New Roman" w:hAnsi="Times New Roman"/>
              </w:rPr>
              <w:t xml:space="preserve">мебели для куклы или </w:t>
            </w:r>
            <w:r>
              <w:rPr>
                <w:rFonts w:ascii="Times New Roman" w:hAnsi="Times New Roman"/>
              </w:rPr>
              <w:t xml:space="preserve">детской площадки, лепка или конструирование из бумаги </w:t>
            </w:r>
            <w:r w:rsidRPr="002857AD">
              <w:rPr>
                <w:rFonts w:ascii="Times New Roman" w:hAnsi="Times New Roman"/>
              </w:rPr>
              <w:t>коробочек транспорта, посуды).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Коллективная работа.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Художественное </w:t>
            </w:r>
            <w:r w:rsidRPr="002857AD">
              <w:rPr>
                <w:rFonts w:ascii="Times New Roman" w:hAnsi="Times New Roman"/>
              </w:rPr>
              <w:t>конструирование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сказочных зданий (например,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сказочного зоопарка, в котором формы домиков или животных передают черты их обитателей, </w:t>
            </w:r>
            <w:r w:rsidRPr="002857AD">
              <w:rPr>
                <w:rFonts w:ascii="Times New Roman" w:hAnsi="Times New Roman"/>
              </w:rPr>
              <w:t>или улицы Цветочного города)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Коллективная работа.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Конструирование детской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площадки, парка, городской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улицы (с транспортом) </w:t>
            </w:r>
            <w:proofErr w:type="gramStart"/>
            <w:r w:rsidRPr="002857AD">
              <w:rPr>
                <w:rFonts w:ascii="Times New Roman" w:hAnsi="Times New Roman"/>
              </w:rPr>
              <w:t>с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использованием </w:t>
            </w:r>
            <w:proofErr w:type="gramStart"/>
            <w:r w:rsidRPr="002857AD">
              <w:rPr>
                <w:rFonts w:ascii="Times New Roman" w:hAnsi="Times New Roman"/>
              </w:rPr>
              <w:t>простых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геометрических фигур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растительных форм.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маски или куклы для кукольного спектакля с </w:t>
            </w:r>
            <w:r w:rsidRPr="002857AD">
              <w:rPr>
                <w:rFonts w:ascii="Times New Roman" w:hAnsi="Times New Roman"/>
              </w:rPr>
              <w:t>использование</w:t>
            </w:r>
            <w:r>
              <w:rPr>
                <w:rFonts w:ascii="Times New Roman" w:hAnsi="Times New Roman"/>
              </w:rPr>
              <w:t xml:space="preserve">м приема трансформации форм для выразительности </w:t>
            </w:r>
            <w:proofErr w:type="spellStart"/>
            <w:r>
              <w:rPr>
                <w:rFonts w:ascii="Times New Roman" w:hAnsi="Times New Roman"/>
              </w:rPr>
              <w:lastRenderedPageBreak/>
              <w:t>характеристики</w:t>
            </w:r>
            <w:r w:rsidRPr="002857AD">
              <w:rPr>
                <w:rFonts w:ascii="Times New Roman" w:hAnsi="Times New Roman"/>
              </w:rPr>
              <w:t>персонажа</w:t>
            </w:r>
            <w:proofErr w:type="spellEnd"/>
            <w:r w:rsidRPr="002857AD">
              <w:rPr>
                <w:rFonts w:ascii="Times New Roman" w:hAnsi="Times New Roman"/>
              </w:rPr>
              <w:t>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макета оформления сцены для музыкального спектакля («Золушка», </w:t>
            </w:r>
            <w:r w:rsidRPr="002857AD">
              <w:rPr>
                <w:rFonts w:ascii="Times New Roman" w:hAnsi="Times New Roman"/>
              </w:rPr>
              <w:t>«Щелкунчик», «С</w:t>
            </w:r>
            <w:r>
              <w:rPr>
                <w:rFonts w:ascii="Times New Roman" w:hAnsi="Times New Roman"/>
              </w:rPr>
              <w:t xml:space="preserve">негурочка», </w:t>
            </w:r>
            <w:r w:rsidRPr="002857AD">
              <w:rPr>
                <w:rFonts w:ascii="Times New Roman" w:hAnsi="Times New Roman"/>
              </w:rPr>
              <w:t>«Садко»). Конструирование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макета костюма сказочного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персонажа.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Образы архитектуры </w:t>
            </w:r>
            <w:proofErr w:type="gramStart"/>
            <w:r w:rsidRPr="002857AD">
              <w:rPr>
                <w:rFonts w:ascii="Times New Roman" w:hAnsi="Times New Roman"/>
              </w:rPr>
              <w:t>разных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времен и народов. Композиция на </w:t>
            </w:r>
            <w:r w:rsidRPr="002857AD">
              <w:rPr>
                <w:rFonts w:ascii="Times New Roman" w:hAnsi="Times New Roman"/>
              </w:rPr>
              <w:t>тему городской жизни или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иллюстрации к мифам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Античности и сказкам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Средневековья с изображением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 в городской среде (</w:t>
            </w:r>
            <w:r>
              <w:rPr>
                <w:rFonts w:ascii="Times New Roman" w:hAnsi="Times New Roman"/>
              </w:rPr>
              <w:t xml:space="preserve">на </w:t>
            </w:r>
            <w:r w:rsidRPr="002857AD">
              <w:rPr>
                <w:rFonts w:ascii="Times New Roman" w:hAnsi="Times New Roman"/>
              </w:rPr>
              <w:t>фоне зданий)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Коллективная работа (создания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макета мемориального комплекса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«Защитникам Отечества)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Истоки декоративно –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рикладного искусства и его роль в жизни человека. Определяющая роль природных условий в характере традиционной </w:t>
            </w:r>
            <w:r w:rsidRPr="002857AD">
              <w:rPr>
                <w:rFonts w:ascii="Times New Roman" w:hAnsi="Times New Roman"/>
              </w:rPr>
              <w:t>культурой народа. Крас</w:t>
            </w:r>
            <w:r>
              <w:rPr>
                <w:rFonts w:ascii="Times New Roman" w:hAnsi="Times New Roman"/>
              </w:rPr>
              <w:t xml:space="preserve">ота </w:t>
            </w:r>
            <w:r w:rsidRPr="002857AD">
              <w:rPr>
                <w:rFonts w:ascii="Times New Roman" w:hAnsi="Times New Roman"/>
              </w:rPr>
              <w:t>пейзажей родной природы.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Создания композиции на тему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«Гармония жилья с природой»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(коллективная или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индивидуальная</w:t>
            </w:r>
            <w:proofErr w:type="gramEnd"/>
            <w:r w:rsidRPr="002857AD">
              <w:rPr>
                <w:rFonts w:ascii="Times New Roman" w:hAnsi="Times New Roman"/>
              </w:rPr>
              <w:t xml:space="preserve"> работы)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Единство декоративного строя в украшении жилища, предметов </w:t>
            </w:r>
            <w:r w:rsidRPr="002857AD">
              <w:rPr>
                <w:rFonts w:ascii="Times New Roman" w:hAnsi="Times New Roman"/>
              </w:rPr>
              <w:t>быта, орудий труда, костюма (на примере русского искусства)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Основная идея тематики уроков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связанных</w:t>
            </w:r>
            <w:proofErr w:type="gramEnd"/>
            <w:r>
              <w:rPr>
                <w:rFonts w:ascii="Times New Roman" w:hAnsi="Times New Roman"/>
              </w:rPr>
              <w:t xml:space="preserve"> с русской культурой и </w:t>
            </w:r>
            <w:r w:rsidRPr="002857AD">
              <w:rPr>
                <w:rFonts w:ascii="Times New Roman" w:hAnsi="Times New Roman"/>
              </w:rPr>
              <w:t>искусством, - «Родина моя –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Россия». Конструкция и декор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традиционного жилища,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костюмов, предметов быта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орудий труда. Изображения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крестьянской избы (на плоскости или в объеме), использование </w:t>
            </w:r>
            <w:r w:rsidRPr="002857AD">
              <w:rPr>
                <w:rFonts w:ascii="Times New Roman" w:hAnsi="Times New Roman"/>
              </w:rPr>
              <w:t>элементов декора.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Древние образы и </w:t>
            </w:r>
            <w:proofErr w:type="gramStart"/>
            <w:r w:rsidRPr="002857AD">
              <w:rPr>
                <w:rFonts w:ascii="Times New Roman" w:hAnsi="Times New Roman"/>
              </w:rPr>
              <w:t>знаковый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характер древних изображений,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используемых в украшении </w:t>
            </w:r>
            <w:r>
              <w:rPr>
                <w:rFonts w:ascii="Times New Roman" w:hAnsi="Times New Roman"/>
              </w:rPr>
              <w:lastRenderedPageBreak/>
              <w:t xml:space="preserve">жилья и предметов быта. Сказочные образы народной культуры в </w:t>
            </w:r>
            <w:r w:rsidRPr="002857AD">
              <w:rPr>
                <w:rFonts w:ascii="Times New Roman" w:hAnsi="Times New Roman"/>
              </w:rPr>
              <w:t>декоративно – прикладном искусстве.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Наблюдение и зарисовка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разнообразных декоративных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 xml:space="preserve">орм в природе: цветы, раскраска </w:t>
            </w:r>
            <w:r w:rsidRPr="002857AD">
              <w:rPr>
                <w:rFonts w:ascii="Times New Roman" w:hAnsi="Times New Roman"/>
              </w:rPr>
              <w:t>бабочек, переплетение ветвей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деревьев, узоры мороза на стекле.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Стилизация природных форм.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Роль силуэта в орнаменте.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Изображение в живописи,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графике, рельефе, аппликации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сказочных образов народов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культуры (конь, петух, птица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Сирин, птица Алконост, Древо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жизни)</w:t>
            </w:r>
          </w:p>
        </w:tc>
        <w:tc>
          <w:tcPr>
            <w:tcW w:w="3536" w:type="dxa"/>
          </w:tcPr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2857AD">
              <w:rPr>
                <w:rFonts w:ascii="Times New Roman" w:hAnsi="Times New Roman"/>
              </w:rPr>
              <w:t>простые формы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для создания </w:t>
            </w:r>
            <w:proofErr w:type="gramStart"/>
            <w:r w:rsidRPr="002857AD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образов человека или животного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скульптуре.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Моделировать </w:t>
            </w:r>
            <w:r w:rsidRPr="002857AD">
              <w:rPr>
                <w:rFonts w:ascii="Times New Roman" w:hAnsi="Times New Roman"/>
              </w:rPr>
              <w:t>с помощью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трансформации природных форм образы фантастических животных или человечков на плоскости или </w:t>
            </w:r>
            <w:r w:rsidRPr="002857AD">
              <w:rPr>
                <w:rFonts w:ascii="Times New Roman" w:hAnsi="Times New Roman"/>
              </w:rPr>
              <w:t>в объеме.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2857AD">
              <w:rPr>
                <w:rFonts w:ascii="Times New Roman" w:hAnsi="Times New Roman"/>
              </w:rPr>
              <w:t>приемы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трансформации объемных форм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для создания </w:t>
            </w:r>
            <w:proofErr w:type="gramStart"/>
            <w:r w:rsidRPr="002857AD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образов животных.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Изображать </w:t>
            </w:r>
            <w:r w:rsidRPr="002857AD">
              <w:rPr>
                <w:rFonts w:ascii="Times New Roman" w:hAnsi="Times New Roman"/>
              </w:rPr>
              <w:t>в объеме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выразительные образы человека,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lastRenderedPageBreak/>
              <w:t>литературного персонажа.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роль изобразительных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(пластических) искусств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повседневной жизни человека, в организации его материального </w:t>
            </w:r>
            <w:r w:rsidRPr="002857AD">
              <w:rPr>
                <w:rFonts w:ascii="Times New Roman" w:hAnsi="Times New Roman"/>
              </w:rPr>
              <w:t>окружения.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Давать </w:t>
            </w:r>
            <w:r w:rsidRPr="002857AD">
              <w:rPr>
                <w:rFonts w:ascii="Times New Roman" w:hAnsi="Times New Roman"/>
              </w:rPr>
              <w:t>эстетическую оценку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произведениям </w:t>
            </w:r>
            <w:proofErr w:type="gramStart"/>
            <w:r w:rsidRPr="002857AD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культуры, приемам быта,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архитектурным постройкам,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сопровождающим жизнь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человека.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Наблюдать </w:t>
            </w:r>
            <w:r w:rsidRPr="002857AD">
              <w:rPr>
                <w:rFonts w:ascii="Times New Roman" w:hAnsi="Times New Roman"/>
              </w:rPr>
              <w:t xml:space="preserve">постройки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природе: птичьи гнезда, норы, ульи, панцирь черепахи, домик </w:t>
            </w:r>
            <w:r w:rsidRPr="002857AD">
              <w:rPr>
                <w:rFonts w:ascii="Times New Roman" w:hAnsi="Times New Roman"/>
              </w:rPr>
              <w:t>улитки и т.д.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Различать </w:t>
            </w:r>
            <w:r>
              <w:rPr>
                <w:rFonts w:ascii="Times New Roman" w:hAnsi="Times New Roman"/>
              </w:rPr>
              <w:t xml:space="preserve">разнообразие форм </w:t>
            </w:r>
            <w:r w:rsidRPr="002857AD">
              <w:rPr>
                <w:rFonts w:ascii="Times New Roman" w:hAnsi="Times New Roman"/>
              </w:rPr>
              <w:t>животного мира.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Видеть </w:t>
            </w:r>
            <w:r w:rsidRPr="002857AD">
              <w:rPr>
                <w:rFonts w:ascii="Times New Roman" w:hAnsi="Times New Roman"/>
              </w:rPr>
              <w:t xml:space="preserve">и </w:t>
            </w: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многообразие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видов </w:t>
            </w:r>
            <w:proofErr w:type="gramStart"/>
            <w:r w:rsidRPr="002857AD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еятельности человека, связанной с моделированием и </w:t>
            </w:r>
            <w:r w:rsidRPr="002857AD">
              <w:rPr>
                <w:rFonts w:ascii="Times New Roman" w:hAnsi="Times New Roman"/>
              </w:rPr>
              <w:t>конструированием: здания,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посуда, одежда, </w:t>
            </w:r>
            <w:proofErr w:type="gramStart"/>
            <w:r w:rsidRPr="002857AD">
              <w:rPr>
                <w:rFonts w:ascii="Times New Roman" w:hAnsi="Times New Roman"/>
              </w:rPr>
              <w:t>театральные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декорации, </w:t>
            </w:r>
            <w:proofErr w:type="gramStart"/>
            <w:r w:rsidRPr="002857AD">
              <w:rPr>
                <w:rFonts w:ascii="Times New Roman" w:hAnsi="Times New Roman"/>
              </w:rPr>
              <w:t>садово-парковое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искусство и т.д.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Конструировать </w:t>
            </w:r>
            <w:r w:rsidRPr="002857AD">
              <w:rPr>
                <w:rFonts w:ascii="Times New Roman" w:hAnsi="Times New Roman"/>
              </w:rPr>
              <w:t xml:space="preserve">здания </w:t>
            </w:r>
            <w:proofErr w:type="gramStart"/>
            <w:r w:rsidRPr="002857AD">
              <w:rPr>
                <w:rFonts w:ascii="Times New Roman" w:hAnsi="Times New Roman"/>
              </w:rPr>
              <w:t>из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картона, бумаги, пластилина.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Моделировать </w:t>
            </w:r>
            <w:r w:rsidRPr="002857AD">
              <w:rPr>
                <w:rFonts w:ascii="Times New Roman" w:hAnsi="Times New Roman"/>
              </w:rPr>
              <w:t>различные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комплексы: детскую площадку,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сказочный зоопарк, улицу.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2857AD">
              <w:rPr>
                <w:rFonts w:ascii="Times New Roman" w:hAnsi="Times New Roman"/>
              </w:rPr>
              <w:t>для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выразительности композиции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сходство и контраст форм.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 xml:space="preserve">роль художника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театре</w:t>
            </w:r>
            <w:proofErr w:type="gramEnd"/>
            <w:r w:rsidRPr="002857AD">
              <w:rPr>
                <w:rFonts w:ascii="Times New Roman" w:hAnsi="Times New Roman"/>
              </w:rPr>
              <w:t>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>Моделировать маску</w:t>
            </w:r>
            <w:r w:rsidRPr="002857AD">
              <w:rPr>
                <w:rFonts w:ascii="Times New Roman" w:hAnsi="Times New Roman"/>
              </w:rPr>
              <w:t>, костюм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сказочного персонажа.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Выполнять простые макеты.</w:t>
            </w:r>
          </w:p>
          <w:p w:rsidR="00CC6757" w:rsidRPr="002857AD" w:rsidRDefault="00CC6757" w:rsidP="00CC6757">
            <w:pPr>
              <w:spacing w:before="106"/>
              <w:jc w:val="center"/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  <w:b/>
                <w:bCs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Узнавать </w:t>
            </w:r>
            <w:r w:rsidRPr="002857AD">
              <w:rPr>
                <w:rFonts w:ascii="Times New Roman" w:hAnsi="Times New Roman"/>
              </w:rPr>
              <w:t>характерные черты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нескольких культур мира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lastRenderedPageBreak/>
              <w:t>(Древняя Греция, средневековая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2857AD">
              <w:rPr>
                <w:rFonts w:ascii="Times New Roman" w:hAnsi="Times New Roman"/>
              </w:rPr>
              <w:t>Европа, Япония, Индия).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и передавать 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собственной художественной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деятельности единые черты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архитектуре, одежде, предметах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быта.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2857AD">
              <w:rPr>
                <w:rFonts w:ascii="Times New Roman" w:hAnsi="Times New Roman"/>
              </w:rPr>
              <w:t>героизм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нравственную красоту подвига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защитников Отечества.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собственную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ответственность за свою Родину,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принимать </w:t>
            </w:r>
            <w:r>
              <w:rPr>
                <w:rFonts w:ascii="Times New Roman" w:hAnsi="Times New Roman"/>
              </w:rPr>
              <w:t xml:space="preserve">посильное участие в </w:t>
            </w:r>
            <w:r w:rsidRPr="002857AD">
              <w:rPr>
                <w:rFonts w:ascii="Times New Roman" w:hAnsi="Times New Roman"/>
              </w:rPr>
              <w:t>сохранении памят</w:t>
            </w:r>
            <w:proofErr w:type="gramStart"/>
            <w:r w:rsidRPr="002857AD">
              <w:rPr>
                <w:rFonts w:ascii="Times New Roman" w:hAnsi="Times New Roman"/>
              </w:rPr>
              <w:t>и о ее</w:t>
            </w:r>
            <w:proofErr w:type="gramEnd"/>
            <w:r w:rsidRPr="002857AD">
              <w:rPr>
                <w:rFonts w:ascii="Times New Roman" w:hAnsi="Times New Roman"/>
              </w:rPr>
              <w:t xml:space="preserve"> героях.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важность гармонии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постройки с окружающим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ландшафтом.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Создать </w:t>
            </w:r>
            <w:r w:rsidRPr="002857AD">
              <w:rPr>
                <w:rFonts w:ascii="Times New Roman" w:hAnsi="Times New Roman"/>
              </w:rPr>
              <w:t>графическими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живописными средствами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композицию пейзажа с входящими в него постройками.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2857AD">
              <w:rPr>
                <w:rFonts w:ascii="Times New Roman" w:hAnsi="Times New Roman"/>
              </w:rPr>
              <w:t>смысл знаков –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образов народного искусства 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spellStart"/>
            <w:r w:rsidRPr="002857AD">
              <w:rPr>
                <w:rFonts w:ascii="Times New Roman" w:hAnsi="Times New Roman"/>
              </w:rPr>
              <w:t>знаково</w:t>
            </w:r>
            <w:proofErr w:type="spellEnd"/>
            <w:r w:rsidRPr="002857AD">
              <w:rPr>
                <w:rFonts w:ascii="Times New Roman" w:hAnsi="Times New Roman"/>
              </w:rPr>
              <w:t xml:space="preserve"> – символический язык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декоративно – прикладного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искусства.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Наблюдать и передавать </w:t>
            </w:r>
            <w:r w:rsidRPr="002857AD">
              <w:rPr>
                <w:rFonts w:ascii="Times New Roman" w:hAnsi="Times New Roman"/>
              </w:rPr>
              <w:t>в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собственной художественно –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творческой деятельности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разнообразие и красоту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 xml:space="preserve">природных форм и украшений </w:t>
            </w:r>
            <w:proofErr w:type="gramStart"/>
            <w:r w:rsidRPr="002857AD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proofErr w:type="spellStart"/>
            <w:r w:rsidRPr="002857AD">
              <w:rPr>
                <w:rFonts w:ascii="Times New Roman" w:hAnsi="Times New Roman"/>
              </w:rPr>
              <w:t>прероде</w:t>
            </w:r>
            <w:proofErr w:type="spellEnd"/>
            <w:r w:rsidRPr="002857AD">
              <w:rPr>
                <w:rFonts w:ascii="Times New Roman" w:hAnsi="Times New Roman"/>
              </w:rPr>
              <w:t>.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Обобщать </w:t>
            </w:r>
            <w:r>
              <w:rPr>
                <w:rFonts w:ascii="Times New Roman" w:hAnsi="Times New Roman"/>
              </w:rPr>
              <w:t xml:space="preserve">в рисунке природной </w:t>
            </w:r>
            <w:r w:rsidRPr="002857AD">
              <w:rPr>
                <w:rFonts w:ascii="Times New Roman" w:hAnsi="Times New Roman"/>
              </w:rPr>
              <w:t xml:space="preserve">формы, 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выявлять </w:t>
            </w:r>
            <w:r w:rsidRPr="002857AD">
              <w:rPr>
                <w:rFonts w:ascii="Times New Roman" w:hAnsi="Times New Roman"/>
              </w:rPr>
              <w:t>существенные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признаки для создания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</w:rPr>
              <w:t>декоративного образа.</w:t>
            </w:r>
          </w:p>
          <w:p w:rsidR="00CC6757" w:rsidRPr="002857AD" w:rsidRDefault="00CC6757" w:rsidP="00CC6757">
            <w:pPr>
              <w:rPr>
                <w:rFonts w:ascii="Times New Roman" w:hAnsi="Times New Roman"/>
              </w:rPr>
            </w:pPr>
            <w:r w:rsidRPr="002857AD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>
              <w:rPr>
                <w:rFonts w:ascii="Times New Roman" w:hAnsi="Times New Roman"/>
              </w:rPr>
              <w:t xml:space="preserve">стилизацию форм </w:t>
            </w:r>
            <w:r w:rsidRPr="002857AD">
              <w:rPr>
                <w:rFonts w:ascii="Times New Roman" w:hAnsi="Times New Roman"/>
              </w:rPr>
              <w:t>для создания орнамента.</w:t>
            </w:r>
          </w:p>
        </w:tc>
      </w:tr>
      <w:tr w:rsidR="00CC6757" w:rsidRPr="007F11A2" w:rsidTr="00CC6757">
        <w:tc>
          <w:tcPr>
            <w:tcW w:w="3564" w:type="dxa"/>
          </w:tcPr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lastRenderedPageBreak/>
              <w:t>Ознакомление с произведениями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народных художественных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промыслов России (с учетом местных условий)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lastRenderedPageBreak/>
              <w:t>Представление о богатстве 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 xml:space="preserve">разнообразии </w:t>
            </w:r>
            <w:proofErr w:type="gramStart"/>
            <w:r w:rsidRPr="007F11A2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культуры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Ведущие художественные музеи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России: ГТГ, Русский музей,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 xml:space="preserve">Эрмитаж, Музей </w:t>
            </w:r>
            <w:proofErr w:type="gramStart"/>
            <w:r w:rsidRPr="007F11A2">
              <w:rPr>
                <w:rFonts w:ascii="Times New Roman" w:hAnsi="Times New Roman"/>
              </w:rPr>
              <w:t>изобразительных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искусств им. А.С.Пушкина – и</w:t>
            </w:r>
          </w:p>
          <w:p w:rsidR="00CC6757" w:rsidRPr="007F11A2" w:rsidRDefault="00CC6757" w:rsidP="00CC675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7F11A2">
              <w:rPr>
                <w:rFonts w:ascii="Times New Roman" w:hAnsi="Times New Roman"/>
              </w:rPr>
              <w:t>региональные музеи.</w:t>
            </w:r>
          </w:p>
        </w:tc>
        <w:tc>
          <w:tcPr>
            <w:tcW w:w="3535" w:type="dxa"/>
          </w:tcPr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Изготовление эскизов и моделей игрушек, посуды,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по мотивам современных народных промыслов (Дымково, </w:t>
            </w:r>
            <w:r w:rsidRPr="007F11A2">
              <w:rPr>
                <w:rFonts w:ascii="Times New Roman" w:hAnsi="Times New Roman"/>
              </w:rPr>
              <w:t>Филимоново, Хохлома, Гжель,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местные промыслы)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эскизов украшения прялки, эскизов вышивки на полотенце, скатерти с использованием древних образо</w:t>
            </w:r>
            <w:proofErr w:type="gramStart"/>
            <w:r>
              <w:rPr>
                <w:rFonts w:ascii="Times New Roman" w:hAnsi="Times New Roman"/>
              </w:rPr>
              <w:t>в-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F11A2">
              <w:rPr>
                <w:rFonts w:ascii="Times New Roman" w:hAnsi="Times New Roman"/>
              </w:rPr>
              <w:t xml:space="preserve">знаков. Эскизы </w:t>
            </w:r>
            <w:proofErr w:type="gramStart"/>
            <w:r w:rsidRPr="007F11A2">
              <w:rPr>
                <w:rFonts w:ascii="Times New Roman" w:hAnsi="Times New Roman"/>
              </w:rPr>
              <w:t>народных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костюмов.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 xml:space="preserve">Изображение </w:t>
            </w:r>
            <w:proofErr w:type="gramStart"/>
            <w:r w:rsidRPr="007F11A2">
              <w:rPr>
                <w:rFonts w:ascii="Times New Roman" w:hAnsi="Times New Roman"/>
              </w:rPr>
              <w:t>народных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праздников, сцен быта и труда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7F11A2">
              <w:rPr>
                <w:rFonts w:ascii="Times New Roman" w:hAnsi="Times New Roman"/>
              </w:rPr>
              <w:t>народа (коллективные и ли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индивидуальные работы).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Знакомство с произведениями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изобразительного искусства,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изображающими сцены </w:t>
            </w:r>
            <w:r w:rsidRPr="007F11A2">
              <w:rPr>
                <w:rFonts w:ascii="Times New Roman" w:hAnsi="Times New Roman"/>
              </w:rPr>
              <w:t>праздников и труда народа.</w:t>
            </w:r>
            <w:proofErr w:type="gramEnd"/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lastRenderedPageBreak/>
              <w:t xml:space="preserve">Проявление </w:t>
            </w:r>
            <w:proofErr w:type="gramStart"/>
            <w:r w:rsidRPr="00F82154">
              <w:rPr>
                <w:rFonts w:ascii="Times New Roman" w:hAnsi="Times New Roman"/>
              </w:rPr>
              <w:t>художественной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культуры вокруг нас: музеи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искусства, пластические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искусства в доме, на улице, </w:t>
            </w:r>
            <w:proofErr w:type="gramStart"/>
            <w:r w:rsidRPr="00F82154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театре обобщение </w:t>
            </w:r>
            <w:proofErr w:type="gramStart"/>
            <w:r w:rsidRPr="00F82154">
              <w:rPr>
                <w:rFonts w:ascii="Times New Roman" w:hAnsi="Times New Roman"/>
              </w:rPr>
              <w:t>пройденного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материала возможно в форме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выставки работ учащихся,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викторины, экскурсии по городу, в музей)</w:t>
            </w: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Default="00CC6757" w:rsidP="00CC6757">
            <w:pPr>
              <w:rPr>
                <w:rFonts w:ascii="Times New Roman" w:hAnsi="Times New Roman"/>
              </w:rPr>
            </w:pP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Знакомство с ведущими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художественными музеями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России: ГТГ, Русским музеем,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Эрмитажем, Музеем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изобразительного искусства им.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А.С.Пушкина – и </w:t>
            </w:r>
            <w:proofErr w:type="gramStart"/>
            <w:r w:rsidRPr="00F82154">
              <w:rPr>
                <w:rFonts w:ascii="Times New Roman" w:hAnsi="Times New Roman"/>
              </w:rPr>
              <w:t>региональные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музеи. Их внешний вид, характер интерьеров и специфика </w:t>
            </w:r>
            <w:r w:rsidRPr="00F82154">
              <w:rPr>
                <w:rFonts w:ascii="Times New Roman" w:hAnsi="Times New Roman"/>
              </w:rPr>
              <w:t>коллекций.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Произведения разных видов 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жанров </w:t>
            </w:r>
            <w:proofErr w:type="gramStart"/>
            <w:r w:rsidRPr="00F82154">
              <w:rPr>
                <w:rFonts w:ascii="Times New Roman" w:hAnsi="Times New Roman"/>
              </w:rPr>
              <w:t>изобразительного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(пластического) искусства </w:t>
            </w:r>
            <w:proofErr w:type="gramStart"/>
            <w:r w:rsidRPr="00F82154">
              <w:rPr>
                <w:rFonts w:ascii="Times New Roman" w:hAnsi="Times New Roman"/>
              </w:rPr>
              <w:t>в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F82154">
              <w:rPr>
                <w:rFonts w:ascii="Times New Roman" w:hAnsi="Times New Roman"/>
              </w:rPr>
              <w:t>музеях</w:t>
            </w:r>
            <w:proofErr w:type="gramEnd"/>
            <w:r w:rsidRPr="00F82154">
              <w:rPr>
                <w:rFonts w:ascii="Times New Roman" w:hAnsi="Times New Roman"/>
              </w:rPr>
              <w:t>: живопись, графика,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скульптура, декоративно-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прикладное искусство.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Жанры </w:t>
            </w:r>
            <w:proofErr w:type="gramStart"/>
            <w:r w:rsidRPr="00F82154">
              <w:rPr>
                <w:rFonts w:ascii="Times New Roman" w:hAnsi="Times New Roman"/>
              </w:rPr>
              <w:t>изобразительного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искусства: портрет, пейзаж,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натюрморт.</w:t>
            </w:r>
          </w:p>
        </w:tc>
        <w:tc>
          <w:tcPr>
            <w:tcW w:w="3536" w:type="dxa"/>
          </w:tcPr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lastRenderedPageBreak/>
              <w:t xml:space="preserve">Различать </w:t>
            </w:r>
            <w:r w:rsidRPr="007F11A2">
              <w:rPr>
                <w:rFonts w:ascii="Times New Roman" w:hAnsi="Times New Roman"/>
              </w:rPr>
              <w:t>произведения ведущих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народных художественных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промыслов России и называть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известные центры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художественных промыслов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России.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 xml:space="preserve">Изготавливать </w:t>
            </w:r>
            <w:r w:rsidRPr="007F11A2">
              <w:rPr>
                <w:rFonts w:ascii="Times New Roman" w:hAnsi="Times New Roman"/>
              </w:rPr>
              <w:t>эскизы 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 xml:space="preserve">модели игрушек, посуды </w:t>
            </w:r>
            <w:proofErr w:type="gramStart"/>
            <w:r w:rsidRPr="007F11A2">
              <w:rPr>
                <w:rFonts w:ascii="Times New Roman" w:hAnsi="Times New Roman"/>
              </w:rPr>
              <w:t>по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 xml:space="preserve">мотивам </w:t>
            </w:r>
            <w:proofErr w:type="gramStart"/>
            <w:r w:rsidRPr="007F11A2">
              <w:rPr>
                <w:rFonts w:ascii="Times New Roman" w:hAnsi="Times New Roman"/>
              </w:rPr>
              <w:t>современных</w:t>
            </w:r>
            <w:proofErr w:type="gramEnd"/>
            <w:r w:rsidRPr="007F11A2">
              <w:rPr>
                <w:rFonts w:ascii="Times New Roman" w:hAnsi="Times New Roman"/>
              </w:rPr>
              <w:t xml:space="preserve"> народных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промыслов, передавать специфику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стилистики произведений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народных художественных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промыслов в России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 xml:space="preserve">Изображать </w:t>
            </w:r>
            <w:proofErr w:type="gramStart"/>
            <w:r w:rsidRPr="007F11A2">
              <w:rPr>
                <w:rFonts w:ascii="Times New Roman" w:hAnsi="Times New Roman"/>
              </w:rPr>
              <w:t>многофигурные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сцены.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 xml:space="preserve">Откликаться </w:t>
            </w:r>
            <w:r w:rsidRPr="007F11A2">
              <w:rPr>
                <w:rFonts w:ascii="Times New Roman" w:hAnsi="Times New Roman"/>
              </w:rPr>
              <w:t>эмоционально на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красоту народных праздников,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сцен быта и труда народа,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proofErr w:type="gramStart"/>
            <w:r w:rsidRPr="007F11A2">
              <w:rPr>
                <w:rFonts w:ascii="Times New Roman" w:hAnsi="Times New Roman"/>
              </w:rPr>
              <w:t>отраженных в произведениях</w:t>
            </w:r>
            <w:proofErr w:type="gramEnd"/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изобразительного искусства, 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 xml:space="preserve">выражать </w:t>
            </w:r>
            <w:r w:rsidRPr="007F11A2">
              <w:rPr>
                <w:rFonts w:ascii="Times New Roman" w:hAnsi="Times New Roman"/>
              </w:rPr>
              <w:t xml:space="preserve">свое отношение к </w:t>
            </w:r>
            <w:r w:rsidRPr="007F11A2">
              <w:rPr>
                <w:rFonts w:ascii="Times New Roman" w:hAnsi="Times New Roman"/>
              </w:rPr>
              <w:lastRenderedPageBreak/>
              <w:t>ним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в собственной работе.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>Осознавать</w:t>
            </w:r>
            <w:r w:rsidRPr="007F11A2">
              <w:rPr>
                <w:rFonts w:ascii="Times New Roman" w:hAnsi="Times New Roman"/>
              </w:rPr>
              <w:t>, что архитектура и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декоративно-прикладное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искусство во все времена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</w:rPr>
              <w:t>украшали жизнь человека.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7F11A2">
              <w:rPr>
                <w:rFonts w:ascii="Times New Roman" w:hAnsi="Times New Roman"/>
                <w:b/>
                <w:bCs/>
              </w:rPr>
              <w:t xml:space="preserve">Выражать </w:t>
            </w:r>
            <w:r w:rsidRPr="007F11A2">
              <w:rPr>
                <w:rFonts w:ascii="Times New Roman" w:hAnsi="Times New Roman"/>
              </w:rPr>
              <w:t xml:space="preserve">свое отношение </w:t>
            </w:r>
            <w:proofErr w:type="gramStart"/>
            <w:r w:rsidRPr="007F11A2">
              <w:rPr>
                <w:rFonts w:ascii="Times New Roman" w:hAnsi="Times New Roman"/>
              </w:rPr>
              <w:t>к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произведению изобразительного </w:t>
            </w:r>
            <w:r w:rsidRPr="007F11A2">
              <w:rPr>
                <w:rFonts w:ascii="Times New Roman" w:hAnsi="Times New Roman"/>
              </w:rPr>
              <w:t>искусства в высказываниях</w:t>
            </w:r>
            <w:r w:rsidRPr="00F82154">
              <w:rPr>
                <w:rFonts w:ascii="Times New Roman" w:hAnsi="Times New Roman"/>
              </w:rPr>
              <w:t>, рассказе, небольшом сочинении.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Участвовать </w:t>
            </w:r>
            <w:r w:rsidRPr="00F82154">
              <w:rPr>
                <w:rFonts w:ascii="Times New Roman" w:hAnsi="Times New Roman"/>
              </w:rPr>
              <w:t>в обсуждении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содержания и </w:t>
            </w:r>
            <w:proofErr w:type="gramStart"/>
            <w:r w:rsidRPr="00F82154">
              <w:rPr>
                <w:rFonts w:ascii="Times New Roman" w:hAnsi="Times New Roman"/>
              </w:rPr>
              <w:t>выразительных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сре</w:t>
            </w:r>
            <w:proofErr w:type="gramStart"/>
            <w:r w:rsidRPr="00F82154">
              <w:rPr>
                <w:rFonts w:ascii="Times New Roman" w:hAnsi="Times New Roman"/>
              </w:rPr>
              <w:t>дств пр</w:t>
            </w:r>
            <w:proofErr w:type="gramEnd"/>
            <w:r w:rsidRPr="00F82154">
              <w:rPr>
                <w:rFonts w:ascii="Times New Roman" w:hAnsi="Times New Roman"/>
              </w:rPr>
              <w:t>оизведений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изобразительного искусства.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Воспринимать </w:t>
            </w:r>
            <w:r w:rsidRPr="00F82154">
              <w:rPr>
                <w:rFonts w:ascii="Times New Roman" w:hAnsi="Times New Roman"/>
              </w:rPr>
              <w:t>и эмоционально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оценивать </w:t>
            </w:r>
            <w:r w:rsidRPr="00F82154">
              <w:rPr>
                <w:rFonts w:ascii="Times New Roman" w:hAnsi="Times New Roman"/>
              </w:rPr>
              <w:t>шедевры русского и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мирового искусства.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Группировать </w:t>
            </w:r>
            <w:r w:rsidRPr="00F82154">
              <w:rPr>
                <w:rFonts w:ascii="Times New Roman" w:hAnsi="Times New Roman"/>
              </w:rPr>
              <w:t>произведения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 xml:space="preserve">изобразительных искусств </w:t>
            </w:r>
            <w:proofErr w:type="gramStart"/>
            <w:r w:rsidRPr="00F82154">
              <w:rPr>
                <w:rFonts w:ascii="Times New Roman" w:hAnsi="Times New Roman"/>
              </w:rPr>
              <w:t>по</w:t>
            </w:r>
            <w:proofErr w:type="gramEnd"/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видам и жанрам.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Группировать </w:t>
            </w:r>
            <w:r w:rsidRPr="00F82154">
              <w:rPr>
                <w:rFonts w:ascii="Times New Roman" w:hAnsi="Times New Roman"/>
              </w:rPr>
              <w:t>и соотносить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произведения разного искусства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по характеру и эмоциональному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состоянию.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  <w:b/>
                <w:bCs/>
              </w:rPr>
              <w:t xml:space="preserve">Называть </w:t>
            </w:r>
            <w:r w:rsidRPr="00F82154">
              <w:rPr>
                <w:rFonts w:ascii="Times New Roman" w:hAnsi="Times New Roman"/>
              </w:rPr>
              <w:t>ведущие</w:t>
            </w:r>
          </w:p>
          <w:p w:rsidR="00CC6757" w:rsidRPr="00F82154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художественные музеи своего</w:t>
            </w:r>
          </w:p>
          <w:p w:rsidR="00CC6757" w:rsidRPr="007F11A2" w:rsidRDefault="00CC6757" w:rsidP="00CC6757">
            <w:pPr>
              <w:rPr>
                <w:rFonts w:ascii="Times New Roman" w:hAnsi="Times New Roman"/>
              </w:rPr>
            </w:pPr>
            <w:r w:rsidRPr="00F82154">
              <w:rPr>
                <w:rFonts w:ascii="Times New Roman" w:hAnsi="Times New Roman"/>
              </w:rPr>
              <w:t>региона.</w:t>
            </w:r>
          </w:p>
        </w:tc>
      </w:tr>
    </w:tbl>
    <w:p w:rsidR="00CC6757" w:rsidRDefault="00CC6757" w:rsidP="00CC6757">
      <w:pPr>
        <w:rPr>
          <w:rFonts w:ascii="Times New Roman" w:hAnsi="Times New Roman"/>
        </w:rPr>
      </w:pPr>
    </w:p>
    <w:p w:rsidR="008A6364" w:rsidRDefault="008A6364" w:rsidP="00CC6757">
      <w:pPr>
        <w:rPr>
          <w:rFonts w:ascii="Times New Roman" w:hAnsi="Times New Roman"/>
        </w:rPr>
      </w:pPr>
    </w:p>
    <w:p w:rsidR="00BF6568" w:rsidRPr="00DF03CF" w:rsidRDefault="00BF6568" w:rsidP="00BF6568">
      <w:pPr>
        <w:pStyle w:val="Style19"/>
        <w:widowControl/>
        <w:spacing w:line="276" w:lineRule="auto"/>
        <w:ind w:left="142" w:right="-23" w:firstLine="0"/>
        <w:rPr>
          <w:rStyle w:val="FontStyle98"/>
          <w:sz w:val="28"/>
          <w:szCs w:val="28"/>
          <w:u w:val="single"/>
        </w:rPr>
      </w:pPr>
      <w:r w:rsidRPr="00DF03CF">
        <w:rPr>
          <w:rStyle w:val="FontStyle98"/>
          <w:sz w:val="28"/>
          <w:szCs w:val="28"/>
          <w:u w:val="single"/>
        </w:rPr>
        <w:t>Логика изложения и содержание авторской программы полностью реализует содержание примерной программы и полностью соответствует требованием федерального компонента государственного стандарта начального образования, поэтому в программу не внесены изменения.</w:t>
      </w:r>
    </w:p>
    <w:p w:rsidR="00BF6568" w:rsidRDefault="00BF6568" w:rsidP="00BF6568">
      <w:pPr>
        <w:pStyle w:val="Style8"/>
        <w:widowControl/>
        <w:spacing w:before="163" w:line="276" w:lineRule="auto"/>
        <w:ind w:left="142" w:right="-23"/>
        <w:jc w:val="both"/>
        <w:rPr>
          <w:rStyle w:val="FontStyle102"/>
          <w:rFonts w:ascii="Times New Roman" w:hAnsi="Times New Roman" w:cs="Times New Roman"/>
          <w:i/>
          <w:sz w:val="28"/>
          <w:szCs w:val="28"/>
        </w:rPr>
      </w:pPr>
      <w:r w:rsidRPr="008A6364">
        <w:rPr>
          <w:rStyle w:val="FontStyle102"/>
          <w:rFonts w:ascii="Times New Roman" w:hAnsi="Times New Roman" w:cs="Times New Roman"/>
          <w:i/>
          <w:sz w:val="28"/>
          <w:szCs w:val="28"/>
        </w:rPr>
        <w:t>Тематическое распределение часов по программе «Изобразительное искусство» для 1-4 классов</w:t>
      </w:r>
    </w:p>
    <w:tbl>
      <w:tblPr>
        <w:tblStyle w:val="ab"/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992"/>
        <w:gridCol w:w="992"/>
        <w:gridCol w:w="992"/>
        <w:gridCol w:w="851"/>
        <w:gridCol w:w="992"/>
        <w:gridCol w:w="787"/>
        <w:gridCol w:w="1056"/>
        <w:gridCol w:w="850"/>
      </w:tblGrid>
      <w:tr w:rsidR="00BF6568" w:rsidTr="00A87BF5">
        <w:trPr>
          <w:trHeight w:val="304"/>
        </w:trPr>
        <w:tc>
          <w:tcPr>
            <w:tcW w:w="3119" w:type="dxa"/>
            <w:vMerge w:val="restart"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  <w:r w:rsidRPr="00DF03CF"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1984" w:type="dxa"/>
            <w:gridSpan w:val="2"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  <w:r w:rsidRPr="00DF03CF"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  <w:t>1 класс</w:t>
            </w:r>
          </w:p>
        </w:tc>
        <w:tc>
          <w:tcPr>
            <w:tcW w:w="1843" w:type="dxa"/>
            <w:gridSpan w:val="2"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  <w:t>2 класс</w:t>
            </w:r>
          </w:p>
        </w:tc>
        <w:tc>
          <w:tcPr>
            <w:tcW w:w="1779" w:type="dxa"/>
            <w:gridSpan w:val="2"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  <w:t>3 класс</w:t>
            </w:r>
          </w:p>
        </w:tc>
        <w:tc>
          <w:tcPr>
            <w:tcW w:w="1906" w:type="dxa"/>
            <w:gridSpan w:val="2"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  <w:t>4 класс</w:t>
            </w:r>
          </w:p>
        </w:tc>
      </w:tr>
      <w:tr w:rsidR="00BF6568" w:rsidTr="00A87BF5">
        <w:trPr>
          <w:trHeight w:val="304"/>
        </w:trPr>
        <w:tc>
          <w:tcPr>
            <w:tcW w:w="3119" w:type="dxa"/>
            <w:vMerge/>
          </w:tcPr>
          <w:p w:rsidR="00BF6568" w:rsidRPr="00DF03CF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авторская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рабочая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авторская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рабочая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авторская</w:t>
            </w: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рабочая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авторская</w:t>
            </w: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i/>
              </w:rPr>
            </w:pPr>
            <w:r w:rsidRPr="00456197">
              <w:rPr>
                <w:rStyle w:val="FontStyle102"/>
                <w:rFonts w:ascii="Times New Roman" w:hAnsi="Times New Roman" w:cs="Times New Roman"/>
                <w:i/>
              </w:rPr>
              <w:t>рабочая</w:t>
            </w:r>
          </w:p>
        </w:tc>
      </w:tr>
      <w:tr w:rsidR="00BF6568" w:rsidRPr="00456197" w:rsidTr="00A87BF5">
        <w:tc>
          <w:tcPr>
            <w:tcW w:w="3119" w:type="dxa"/>
          </w:tcPr>
          <w:p w:rsidR="00BF6568" w:rsidRPr="00DF03CF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left="34" w:right="-23" w:firstLine="326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3CF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Ты изображаешь. Знакомство с мастером Изображения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c>
          <w:tcPr>
            <w:tcW w:w="3119" w:type="dxa"/>
          </w:tcPr>
          <w:p w:rsidR="00BF6568" w:rsidRPr="00456197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left="176" w:right="-23" w:firstLine="28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Ты украшаешь. Знакомство  с Мастером Украшения.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c>
          <w:tcPr>
            <w:tcW w:w="3119" w:type="dxa"/>
          </w:tcPr>
          <w:p w:rsidR="00BF6568" w:rsidRPr="00456197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left="459"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lastRenderedPageBreak/>
              <w:t>Ты сроишь. Знакомство с Мастером Постройки</w:t>
            </w: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c>
          <w:tcPr>
            <w:tcW w:w="3119" w:type="dxa"/>
          </w:tcPr>
          <w:p w:rsidR="00BF6568" w:rsidRPr="00456197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left="317" w:right="-23" w:firstLine="4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Изображение, украшение, постройка всегда помогают друг другу.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Чем и как работают художники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О чём говорит искусство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Как говорит искусство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 w:rsidRPr="00456197"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Искусство вокруг нас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Истоки искусство твоего народа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Древние города твоей земли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Каждый народ-художник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numPr>
                <w:ilvl w:val="0"/>
                <w:numId w:val="19"/>
              </w:numPr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6568" w:rsidRPr="00456197" w:rsidTr="00A87BF5">
        <w:trPr>
          <w:trHeight w:val="51"/>
        </w:trPr>
        <w:tc>
          <w:tcPr>
            <w:tcW w:w="3119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BF6568" w:rsidRPr="00456197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7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6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F6568" w:rsidRPr="00456197" w:rsidTr="00A87BF5">
        <w:trPr>
          <w:trHeight w:val="51"/>
        </w:trPr>
        <w:tc>
          <w:tcPr>
            <w:tcW w:w="10631" w:type="dxa"/>
            <w:gridSpan w:val="9"/>
          </w:tcPr>
          <w:p w:rsidR="00BF6568" w:rsidRDefault="00BF6568" w:rsidP="00A87BF5">
            <w:pPr>
              <w:pStyle w:val="Style8"/>
              <w:widowControl/>
              <w:spacing w:before="163" w:line="276" w:lineRule="auto"/>
              <w:ind w:right="-23"/>
              <w:jc w:val="both"/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02"/>
                <w:rFonts w:ascii="Times New Roman" w:hAnsi="Times New Roman" w:cs="Times New Roman"/>
                <w:sz w:val="24"/>
                <w:szCs w:val="24"/>
              </w:rPr>
              <w:t>Общее количество часов 135</w:t>
            </w:r>
          </w:p>
        </w:tc>
      </w:tr>
    </w:tbl>
    <w:p w:rsidR="00CC6757" w:rsidRDefault="00CC6757" w:rsidP="00BF6568">
      <w:pPr>
        <w:pStyle w:val="Style43"/>
        <w:widowControl/>
        <w:spacing w:line="250" w:lineRule="exact"/>
        <w:rPr>
          <w:rStyle w:val="FontStyle98"/>
        </w:rPr>
      </w:pPr>
    </w:p>
    <w:p w:rsidR="00CC6757" w:rsidRPr="00990CF5" w:rsidRDefault="00CC6757" w:rsidP="00CC6757">
      <w:pPr>
        <w:pStyle w:val="3"/>
        <w:spacing w:before="0" w:after="0"/>
        <w:jc w:val="both"/>
        <w:rPr>
          <w:b w:val="0"/>
        </w:rPr>
      </w:pPr>
      <w:r w:rsidRPr="00DB61AB">
        <w:rPr>
          <w:rStyle w:val="FontStyle98"/>
          <w:sz w:val="28"/>
          <w:szCs w:val="28"/>
        </w:rPr>
        <w:t>Ниже представлено тематическое планирование в соответ</w:t>
      </w:r>
      <w:r w:rsidRPr="00DB61AB">
        <w:rPr>
          <w:rStyle w:val="FontStyle98"/>
          <w:sz w:val="28"/>
          <w:szCs w:val="28"/>
        </w:rPr>
        <w:softHyphen/>
        <w:t xml:space="preserve">ствии с учебниками </w:t>
      </w:r>
      <w:r>
        <w:rPr>
          <w:b w:val="0"/>
        </w:rPr>
        <w:t xml:space="preserve">в  соответствии с учебниками </w:t>
      </w:r>
      <w:proofErr w:type="spellStart"/>
      <w:r>
        <w:rPr>
          <w:b w:val="0"/>
        </w:rPr>
        <w:t>Неменская</w:t>
      </w:r>
      <w:proofErr w:type="spellEnd"/>
      <w:r>
        <w:rPr>
          <w:b w:val="0"/>
        </w:rPr>
        <w:t xml:space="preserve"> Л.А.. под редакцией </w:t>
      </w:r>
      <w:proofErr w:type="spellStart"/>
      <w:r>
        <w:rPr>
          <w:b w:val="0"/>
        </w:rPr>
        <w:t>Неменского</w:t>
      </w:r>
      <w:proofErr w:type="spellEnd"/>
      <w:r>
        <w:rPr>
          <w:b w:val="0"/>
        </w:rPr>
        <w:t xml:space="preserve"> «Изобразительное искусство» (1 класс), </w:t>
      </w:r>
      <w:proofErr w:type="spellStart"/>
      <w:r>
        <w:rPr>
          <w:b w:val="0"/>
        </w:rPr>
        <w:t>Коротеева</w:t>
      </w:r>
      <w:proofErr w:type="spellEnd"/>
      <w:r>
        <w:rPr>
          <w:b w:val="0"/>
        </w:rPr>
        <w:t xml:space="preserve"> Е.И., под ред. </w:t>
      </w:r>
      <w:proofErr w:type="spellStart"/>
      <w:r>
        <w:rPr>
          <w:b w:val="0"/>
        </w:rPr>
        <w:t>Б.Н.Неменского</w:t>
      </w:r>
      <w:proofErr w:type="spellEnd"/>
      <w:r>
        <w:rPr>
          <w:b w:val="0"/>
        </w:rPr>
        <w:t xml:space="preserve">  «Изобразительное искусство»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 xml:space="preserve">2 класс), Горяева Н.А., </w:t>
      </w:r>
      <w:proofErr w:type="spellStart"/>
      <w:r>
        <w:rPr>
          <w:b w:val="0"/>
        </w:rPr>
        <w:t>Неменская</w:t>
      </w:r>
      <w:proofErr w:type="spellEnd"/>
      <w:r>
        <w:rPr>
          <w:b w:val="0"/>
        </w:rPr>
        <w:t xml:space="preserve">  Л.А.,</w:t>
      </w:r>
      <w:r w:rsidRPr="00E36F74">
        <w:rPr>
          <w:b w:val="0"/>
        </w:rPr>
        <w:t xml:space="preserve"> </w:t>
      </w:r>
      <w:r>
        <w:rPr>
          <w:b w:val="0"/>
        </w:rPr>
        <w:t xml:space="preserve">под ред. </w:t>
      </w:r>
      <w:proofErr w:type="spellStart"/>
      <w:r>
        <w:rPr>
          <w:b w:val="0"/>
        </w:rPr>
        <w:lastRenderedPageBreak/>
        <w:t>Б.Н.Неменского</w:t>
      </w:r>
      <w:proofErr w:type="spellEnd"/>
      <w:r>
        <w:rPr>
          <w:b w:val="0"/>
        </w:rPr>
        <w:t xml:space="preserve">  «Изобразительное искусство»( 3 класс);</w:t>
      </w:r>
      <w:r w:rsidRPr="00E36F74">
        <w:rPr>
          <w:b w:val="0"/>
        </w:rPr>
        <w:t xml:space="preserve"> </w:t>
      </w:r>
      <w:proofErr w:type="spellStart"/>
      <w:r>
        <w:rPr>
          <w:b w:val="0"/>
        </w:rPr>
        <w:t>Неменская</w:t>
      </w:r>
      <w:proofErr w:type="spellEnd"/>
      <w:r>
        <w:rPr>
          <w:b w:val="0"/>
        </w:rPr>
        <w:t xml:space="preserve"> Л.А.. под редакцией </w:t>
      </w:r>
      <w:proofErr w:type="spellStart"/>
      <w:r>
        <w:rPr>
          <w:b w:val="0"/>
        </w:rPr>
        <w:t>Неменского</w:t>
      </w:r>
      <w:proofErr w:type="spellEnd"/>
      <w:r>
        <w:rPr>
          <w:b w:val="0"/>
        </w:rPr>
        <w:t xml:space="preserve"> Б.Н. «Изобразительное искусство» (4 класс), </w:t>
      </w:r>
      <w:proofErr w:type="gramStart"/>
      <w:r>
        <w:rPr>
          <w:b w:val="0"/>
        </w:rPr>
        <w:t>включёнными</w:t>
      </w:r>
      <w:proofErr w:type="gramEnd"/>
      <w:r>
        <w:rPr>
          <w:b w:val="0"/>
        </w:rPr>
        <w:t xml:space="preserve"> в действующий Федеральный перечень учебников на 2015-2016 уч. г.</w:t>
      </w:r>
    </w:p>
    <w:p w:rsidR="00A9322C" w:rsidRDefault="00A9322C" w:rsidP="00CC6757">
      <w:pPr>
        <w:pStyle w:val="Style19"/>
        <w:widowControl/>
        <w:spacing w:before="106" w:line="276" w:lineRule="auto"/>
        <w:rPr>
          <w:rStyle w:val="FontStyle98"/>
        </w:rPr>
        <w:sectPr w:rsidR="00A9322C" w:rsidSect="007F03B2">
          <w:footerReference w:type="default" r:id="rId8"/>
          <w:pgSz w:w="11905" w:h="16837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5917B5" w:rsidRDefault="005917B5" w:rsidP="005917B5">
      <w:pPr>
        <w:pStyle w:val="Style17"/>
        <w:widowControl/>
        <w:spacing w:before="48" w:line="276" w:lineRule="auto"/>
        <w:rPr>
          <w:rStyle w:val="FontStyle94"/>
          <w:rFonts w:ascii="Times New Roman" w:hAnsi="Times New Roman" w:cs="Times New Roman"/>
          <w:sz w:val="28"/>
          <w:szCs w:val="28"/>
        </w:rPr>
      </w:pPr>
      <w:r w:rsidRPr="00D242AF">
        <w:rPr>
          <w:rStyle w:val="FontStyle94"/>
          <w:rFonts w:ascii="Times New Roman" w:hAnsi="Times New Roman" w:cs="Times New Roman"/>
          <w:sz w:val="28"/>
          <w:szCs w:val="28"/>
        </w:rPr>
        <w:lastRenderedPageBreak/>
        <w:t>Содержание обучения</w:t>
      </w:r>
    </w:p>
    <w:p w:rsidR="005917B5" w:rsidRPr="00D242AF" w:rsidRDefault="005917B5" w:rsidP="005917B5">
      <w:pPr>
        <w:pStyle w:val="Style17"/>
        <w:widowControl/>
        <w:spacing w:before="48" w:line="276" w:lineRule="auto"/>
        <w:rPr>
          <w:rStyle w:val="FontStyle94"/>
          <w:rFonts w:ascii="Times New Roman" w:hAnsi="Times New Roman" w:cs="Times New Roman"/>
          <w:sz w:val="28"/>
          <w:szCs w:val="28"/>
        </w:rPr>
      </w:pPr>
      <w:r>
        <w:rPr>
          <w:rStyle w:val="FontStyle94"/>
          <w:rFonts w:ascii="Times New Roman" w:hAnsi="Times New Roman" w:cs="Times New Roman"/>
          <w:sz w:val="28"/>
          <w:szCs w:val="28"/>
        </w:rPr>
        <w:t>Содержание обучения, перечень практических работ, требования к подготовке учащихся по предмету в полном объёме реализуют содержание примерной программы по предмету.</w:t>
      </w: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EA54C6" w:rsidRDefault="00EA54C6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</w:p>
    <w:p w:rsidR="005917B5" w:rsidRPr="00D242AF" w:rsidRDefault="005917B5" w:rsidP="005917B5">
      <w:pPr>
        <w:pStyle w:val="Style8"/>
        <w:widowControl/>
        <w:spacing w:before="197" w:line="276" w:lineRule="auto"/>
        <w:ind w:left="142"/>
        <w:rPr>
          <w:rStyle w:val="FontStyle102"/>
          <w:rFonts w:ascii="Times New Roman" w:hAnsi="Times New Roman" w:cs="Times New Roman"/>
          <w:sz w:val="28"/>
          <w:szCs w:val="28"/>
        </w:rPr>
      </w:pPr>
      <w:r w:rsidRPr="00D242AF">
        <w:rPr>
          <w:rStyle w:val="FontStyle102"/>
          <w:rFonts w:ascii="Times New Roman" w:hAnsi="Times New Roman" w:cs="Times New Roman"/>
          <w:sz w:val="28"/>
          <w:szCs w:val="28"/>
        </w:rPr>
        <w:lastRenderedPageBreak/>
        <w:t>ТЫ ИЗОБРАЖАЕШЬ, УКРАШАЕШЬ И СТРОИШЬ</w:t>
      </w:r>
    </w:p>
    <w:p w:rsidR="005917B5" w:rsidRPr="009B1446" w:rsidRDefault="005917B5" w:rsidP="005917B5">
      <w:pPr>
        <w:pStyle w:val="Style29"/>
        <w:widowControl/>
        <w:spacing w:before="91" w:line="276" w:lineRule="auto"/>
        <w:ind w:left="142" w:firstLine="0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Ты учишься изображать</w:t>
      </w:r>
    </w:p>
    <w:p w:rsidR="005917B5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Изображения всюду вокруг нас. </w:t>
      </w:r>
    </w:p>
    <w:p w:rsidR="005917B5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Мастер Изображения учит видеть. </w:t>
      </w:r>
    </w:p>
    <w:p w:rsidR="005917B5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Изображать можно пятном. </w:t>
      </w:r>
    </w:p>
    <w:p w:rsidR="005917B5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Изображать можно в объеме.</w:t>
      </w:r>
    </w:p>
    <w:p w:rsidR="005917B5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 Изображать можно линией.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 w:right="2534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 Разноцветные краски.</w:t>
      </w:r>
    </w:p>
    <w:p w:rsidR="005917B5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Изображать можно и то, что невидимо (настр</w:t>
      </w:r>
      <w:r>
        <w:rPr>
          <w:rStyle w:val="FontStyle98"/>
          <w:sz w:val="28"/>
          <w:szCs w:val="28"/>
        </w:rPr>
        <w:t>оение).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Художники и зрители (обобщение темы).</w:t>
      </w:r>
    </w:p>
    <w:p w:rsidR="005917B5" w:rsidRPr="009B1446" w:rsidRDefault="005917B5" w:rsidP="005917B5">
      <w:pPr>
        <w:pStyle w:val="Style29"/>
        <w:widowControl/>
        <w:spacing w:before="120" w:line="276" w:lineRule="auto"/>
        <w:ind w:left="142" w:firstLine="0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Ты украшаешь</w:t>
      </w:r>
    </w:p>
    <w:p w:rsidR="005917B5" w:rsidRDefault="005917B5" w:rsidP="005917B5">
      <w:pPr>
        <w:pStyle w:val="Style43"/>
        <w:widowControl/>
        <w:spacing w:line="276" w:lineRule="auto"/>
        <w:ind w:left="142" w:right="3379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Мир полон украшений.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 w:right="3379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Цветы.</w:t>
      </w:r>
    </w:p>
    <w:p w:rsidR="005917B5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Красоту нужно уметь замечать. </w:t>
      </w:r>
    </w:p>
    <w:p w:rsidR="005917B5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Узоры на крыльях. Ритм пятен. </w:t>
      </w:r>
    </w:p>
    <w:p w:rsidR="005917B5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Красивые рыбы. Монотипия. </w:t>
      </w:r>
    </w:p>
    <w:p w:rsidR="005917B5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Украшения птиц. Объемная аппликация. </w:t>
      </w:r>
    </w:p>
    <w:p w:rsidR="005917B5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Узоры, которые создали люди. 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Как украшает себя человек.</w:t>
      </w:r>
    </w:p>
    <w:p w:rsidR="005917B5" w:rsidRPr="009B1446" w:rsidRDefault="005917B5" w:rsidP="005917B5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Мастер Украшения помогает сделать праздник (обобщение темы).</w:t>
      </w:r>
    </w:p>
    <w:p w:rsidR="005917B5" w:rsidRPr="009B1446" w:rsidRDefault="005917B5" w:rsidP="005917B5">
      <w:pPr>
        <w:pStyle w:val="Style29"/>
        <w:widowControl/>
        <w:spacing w:before="115" w:line="276" w:lineRule="auto"/>
        <w:ind w:left="142" w:firstLine="0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Ты строишь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Постройки в нашей жизни.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Дома бывают разными.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Домики, которые построила природа.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Дом снаружи и внутри.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Строим город.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Все имеет свое строение.</w:t>
      </w:r>
    </w:p>
    <w:p w:rsidR="005917B5" w:rsidRPr="009B1446" w:rsidRDefault="005917B5" w:rsidP="005917B5">
      <w:pPr>
        <w:pStyle w:val="Style43"/>
        <w:widowControl/>
        <w:spacing w:before="5"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Строим вещи.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Город, в котором мы живем (обобщение темы).</w:t>
      </w:r>
    </w:p>
    <w:p w:rsidR="005917B5" w:rsidRPr="009B1446" w:rsidRDefault="005917B5" w:rsidP="005917B5">
      <w:pPr>
        <w:pStyle w:val="Style29"/>
        <w:widowControl/>
        <w:spacing w:before="120" w:line="276" w:lineRule="auto"/>
        <w:ind w:left="142" w:firstLine="0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Изображение, украшение, постройка всегда помогают друг другу</w:t>
      </w:r>
    </w:p>
    <w:p w:rsidR="005917B5" w:rsidRDefault="005917B5" w:rsidP="005917B5">
      <w:pPr>
        <w:pStyle w:val="Style43"/>
        <w:widowControl/>
        <w:spacing w:before="5"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Три Брата-Мастера всегда трудятся вместе. </w:t>
      </w:r>
    </w:p>
    <w:p w:rsidR="005917B5" w:rsidRPr="009B1446" w:rsidRDefault="005917B5" w:rsidP="005917B5">
      <w:pPr>
        <w:pStyle w:val="Style43"/>
        <w:widowControl/>
        <w:spacing w:before="5" w:line="276" w:lineRule="auto"/>
        <w:ind w:left="142" w:right="1690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Праздник весны.</w:t>
      </w:r>
    </w:p>
    <w:p w:rsidR="005917B5" w:rsidRPr="009B1446" w:rsidRDefault="005917B5" w:rsidP="005917B5">
      <w:pPr>
        <w:pStyle w:val="Style43"/>
        <w:widowControl/>
        <w:spacing w:before="43" w:line="276" w:lineRule="auto"/>
        <w:ind w:left="142" w:right="4224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Сказочная страна. Времена года.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jc w:val="both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Здравствуй, лето! Урок любования (обобщение темы).</w:t>
      </w:r>
    </w:p>
    <w:p w:rsidR="005917B5" w:rsidRPr="00D514BD" w:rsidRDefault="005917B5" w:rsidP="005917B5">
      <w:pPr>
        <w:pStyle w:val="Style8"/>
        <w:widowControl/>
        <w:spacing w:before="115" w:line="276" w:lineRule="auto"/>
        <w:ind w:left="142"/>
        <w:rPr>
          <w:rStyle w:val="FontStyle137"/>
          <w:b w:val="0"/>
          <w:sz w:val="28"/>
          <w:szCs w:val="28"/>
        </w:rPr>
      </w:pPr>
      <w:r w:rsidRPr="00D514BD">
        <w:rPr>
          <w:rStyle w:val="FontStyle102"/>
          <w:rFonts w:ascii="Times New Roman" w:hAnsi="Times New Roman" w:cs="Times New Roman"/>
          <w:b/>
          <w:sz w:val="28"/>
          <w:szCs w:val="28"/>
        </w:rPr>
        <w:t>ИСКУССТВО И ТЫ</w:t>
      </w:r>
    </w:p>
    <w:p w:rsidR="005917B5" w:rsidRPr="009B1446" w:rsidRDefault="005917B5" w:rsidP="005917B5">
      <w:pPr>
        <w:pStyle w:val="Style63"/>
        <w:widowControl/>
        <w:spacing w:before="106" w:line="276" w:lineRule="auto"/>
        <w:ind w:left="142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Как и чем работает художник?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Три основных цвета — желтый, красный, синий. 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Белая и черная краски.</w:t>
      </w:r>
    </w:p>
    <w:p w:rsidR="005917B5" w:rsidRPr="009B1446" w:rsidRDefault="005917B5" w:rsidP="005917B5">
      <w:pPr>
        <w:pStyle w:val="Style25"/>
        <w:widowControl/>
        <w:spacing w:line="276" w:lineRule="auto"/>
        <w:ind w:left="142" w:right="-2386" w:firstLine="0"/>
        <w:jc w:val="left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Пастель и цветные мелки, акварель, их выразительные воз</w:t>
      </w:r>
      <w:r>
        <w:rPr>
          <w:rStyle w:val="FontStyle98"/>
          <w:sz w:val="28"/>
          <w:szCs w:val="28"/>
        </w:rPr>
        <w:t>мо</w:t>
      </w:r>
      <w:r w:rsidRPr="009B1446">
        <w:rPr>
          <w:rStyle w:val="FontStyle98"/>
          <w:sz w:val="28"/>
          <w:szCs w:val="28"/>
        </w:rPr>
        <w:t>жности.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lastRenderedPageBreak/>
        <w:t xml:space="preserve">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Неожиданные материалы (обобщение темы).</w:t>
      </w:r>
    </w:p>
    <w:p w:rsidR="005917B5" w:rsidRPr="009B1446" w:rsidRDefault="005917B5" w:rsidP="005917B5">
      <w:pPr>
        <w:pStyle w:val="Style63"/>
        <w:widowControl/>
        <w:spacing w:before="120" w:line="276" w:lineRule="auto"/>
        <w:ind w:left="142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Реальность и фантазия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 w:right="2957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</w:t>
      </w:r>
    </w:p>
    <w:p w:rsidR="005917B5" w:rsidRPr="009B1446" w:rsidRDefault="005917B5" w:rsidP="005917B5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Братья-Мастера Изображения, Украшения и Постройки всег</w:t>
      </w:r>
      <w:r w:rsidRPr="009B1446">
        <w:rPr>
          <w:rStyle w:val="FontStyle98"/>
          <w:sz w:val="28"/>
          <w:szCs w:val="28"/>
        </w:rPr>
        <w:softHyphen/>
        <w:t>да работают вместе (обобщение темы).</w:t>
      </w:r>
    </w:p>
    <w:p w:rsidR="005917B5" w:rsidRPr="009B1446" w:rsidRDefault="005917B5" w:rsidP="005917B5">
      <w:pPr>
        <w:pStyle w:val="Style63"/>
        <w:widowControl/>
        <w:spacing w:before="125" w:line="276" w:lineRule="auto"/>
        <w:ind w:left="142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О чем говорит искусство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Изображение природы в различных состояниях. Изображение характера животных.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Изображение характера человека: женский образ. Изображение характера человека: мужской образ. Образ человека в скульптуре.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Человек и его украшения. 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О чем говорят украшения. Образ здания.</w:t>
      </w:r>
    </w:p>
    <w:p w:rsidR="005917B5" w:rsidRPr="009B1446" w:rsidRDefault="005917B5" w:rsidP="005917B5">
      <w:pPr>
        <w:pStyle w:val="Style19"/>
        <w:widowControl/>
        <w:spacing w:line="276" w:lineRule="auto"/>
        <w:ind w:left="142" w:right="-2386" w:firstLine="0"/>
        <w:jc w:val="left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В изображении, украшении, постройке человек выражает свои чувства, мысли, настроение, свое отношение к миру (</w:t>
      </w:r>
      <w:r>
        <w:rPr>
          <w:rStyle w:val="FontStyle98"/>
          <w:sz w:val="28"/>
          <w:szCs w:val="28"/>
        </w:rPr>
        <w:t>обобщение</w:t>
      </w:r>
      <w:r w:rsidRPr="009B1446">
        <w:rPr>
          <w:rStyle w:val="FontStyle98"/>
          <w:sz w:val="28"/>
          <w:szCs w:val="28"/>
        </w:rPr>
        <w:t xml:space="preserve"> темы).</w:t>
      </w:r>
    </w:p>
    <w:p w:rsidR="005917B5" w:rsidRPr="009B1446" w:rsidRDefault="005917B5" w:rsidP="005917B5">
      <w:pPr>
        <w:pStyle w:val="Style63"/>
        <w:widowControl/>
        <w:spacing w:before="110" w:line="276" w:lineRule="auto"/>
        <w:ind w:left="142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Как говорит искусство</w:t>
      </w:r>
    </w:p>
    <w:p w:rsidR="005917B5" w:rsidRPr="009B1446" w:rsidRDefault="005917B5" w:rsidP="005917B5">
      <w:pPr>
        <w:pStyle w:val="Style21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Теплые и холодные цвета. Борьба теплого и холодного. Тихие и звонкие цвета.</w:t>
      </w:r>
    </w:p>
    <w:p w:rsidR="005917B5" w:rsidRDefault="005917B5" w:rsidP="005917B5">
      <w:pPr>
        <w:pStyle w:val="Style43"/>
        <w:widowControl/>
        <w:spacing w:before="43" w:line="276" w:lineRule="auto"/>
        <w:ind w:left="142" w:right="-1961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Что такое ритм линий? </w:t>
      </w:r>
    </w:p>
    <w:p w:rsidR="005917B5" w:rsidRDefault="005917B5" w:rsidP="005917B5">
      <w:pPr>
        <w:pStyle w:val="Style43"/>
        <w:widowControl/>
        <w:spacing w:before="43" w:line="276" w:lineRule="auto"/>
        <w:ind w:left="142" w:right="-1961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 xml:space="preserve">Характер линий. </w:t>
      </w:r>
    </w:p>
    <w:p w:rsidR="005917B5" w:rsidRPr="009B1446" w:rsidRDefault="005917B5" w:rsidP="005917B5">
      <w:pPr>
        <w:pStyle w:val="Style43"/>
        <w:widowControl/>
        <w:spacing w:before="43" w:line="276" w:lineRule="auto"/>
        <w:ind w:left="142" w:right="-1961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Ритм пятен.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Пропорции выражают характер.</w:t>
      </w:r>
    </w:p>
    <w:p w:rsidR="005917B5" w:rsidRPr="009B1446" w:rsidRDefault="005917B5" w:rsidP="005917B5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Ритм линий и пятен, цвет, пропорции — средства вырази</w:t>
      </w:r>
      <w:r w:rsidRPr="009B1446">
        <w:rPr>
          <w:rStyle w:val="FontStyle98"/>
          <w:sz w:val="28"/>
          <w:szCs w:val="28"/>
        </w:rPr>
        <w:softHyphen/>
        <w:t>тельности.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Обобщающий урок года.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  <w:sectPr w:rsidR="005917B5" w:rsidRPr="009B1446" w:rsidSect="005917B5">
          <w:type w:val="continuous"/>
          <w:pgSz w:w="11905" w:h="16837"/>
          <w:pgMar w:top="720" w:right="720" w:bottom="720" w:left="720" w:header="0" w:footer="0" w:gutter="0"/>
          <w:cols w:space="60"/>
          <w:noEndnote/>
          <w:docGrid w:linePitch="326"/>
        </w:sectPr>
      </w:pPr>
    </w:p>
    <w:p w:rsidR="005917B5" w:rsidRPr="00D514BD" w:rsidRDefault="005917B5" w:rsidP="005917B5">
      <w:pPr>
        <w:pStyle w:val="Style8"/>
        <w:widowControl/>
        <w:spacing w:before="43" w:line="276" w:lineRule="auto"/>
        <w:ind w:left="142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D514BD">
        <w:rPr>
          <w:rStyle w:val="FontStyle102"/>
          <w:rFonts w:ascii="Times New Roman" w:hAnsi="Times New Roman" w:cs="Times New Roman"/>
          <w:b/>
          <w:sz w:val="28"/>
          <w:szCs w:val="28"/>
        </w:rPr>
        <w:lastRenderedPageBreak/>
        <w:t>ИСКУССТВО ВОКРУГ НАС</w:t>
      </w:r>
    </w:p>
    <w:p w:rsidR="005917B5" w:rsidRPr="009B1446" w:rsidRDefault="005917B5" w:rsidP="005917B5">
      <w:pPr>
        <w:pStyle w:val="Style63"/>
        <w:widowControl/>
        <w:spacing w:before="115" w:line="276" w:lineRule="auto"/>
        <w:ind w:left="142"/>
        <w:rPr>
          <w:rStyle w:val="FontStyle143"/>
          <w:sz w:val="28"/>
          <w:szCs w:val="28"/>
        </w:rPr>
      </w:pPr>
      <w:r w:rsidRPr="009B1446">
        <w:rPr>
          <w:rStyle w:val="FontStyle143"/>
          <w:sz w:val="28"/>
          <w:szCs w:val="28"/>
        </w:rPr>
        <w:t>Искусство в твоем доме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Твои игрушки.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Посуда у тебя дома.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Обои и шторы у тебя дома.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Мамин платок.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Твои книжки.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Открытки.</w:t>
      </w:r>
    </w:p>
    <w:p w:rsidR="005917B5" w:rsidRPr="009B1446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B1446">
        <w:rPr>
          <w:rStyle w:val="FontStyle98"/>
          <w:sz w:val="28"/>
          <w:szCs w:val="28"/>
        </w:rPr>
        <w:t>Труд художника для твоего дома (обобщение темы).</w:t>
      </w:r>
    </w:p>
    <w:p w:rsidR="005917B5" w:rsidRPr="0095513C" w:rsidRDefault="005917B5" w:rsidP="005917B5">
      <w:pPr>
        <w:pStyle w:val="Style63"/>
        <w:widowControl/>
        <w:spacing w:before="149" w:line="276" w:lineRule="auto"/>
        <w:ind w:left="142"/>
        <w:rPr>
          <w:rStyle w:val="FontStyle143"/>
          <w:sz w:val="28"/>
          <w:szCs w:val="28"/>
        </w:rPr>
      </w:pPr>
      <w:r w:rsidRPr="0095513C">
        <w:rPr>
          <w:rStyle w:val="FontStyle143"/>
          <w:sz w:val="28"/>
          <w:szCs w:val="28"/>
        </w:rPr>
        <w:t>Искусство на улицах твоего города</w:t>
      </w:r>
    </w:p>
    <w:p w:rsidR="005917B5" w:rsidRDefault="005917B5" w:rsidP="005917B5">
      <w:pPr>
        <w:pStyle w:val="Style43"/>
        <w:widowControl/>
        <w:spacing w:line="276" w:lineRule="auto"/>
        <w:ind w:left="142" w:right="3379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Памятники архитектуры. </w:t>
      </w:r>
    </w:p>
    <w:p w:rsidR="005917B5" w:rsidRDefault="005917B5" w:rsidP="005917B5">
      <w:pPr>
        <w:pStyle w:val="Style43"/>
        <w:widowControl/>
        <w:spacing w:line="276" w:lineRule="auto"/>
        <w:ind w:left="142" w:right="3379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Парки, скверы, бульвары.</w:t>
      </w:r>
    </w:p>
    <w:p w:rsidR="005917B5" w:rsidRDefault="005917B5" w:rsidP="005917B5">
      <w:pPr>
        <w:pStyle w:val="Style43"/>
        <w:widowControl/>
        <w:spacing w:line="276" w:lineRule="auto"/>
        <w:ind w:left="142" w:right="3379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Ажурные ограды. </w:t>
      </w:r>
    </w:p>
    <w:p w:rsidR="005917B5" w:rsidRDefault="005917B5" w:rsidP="005917B5">
      <w:pPr>
        <w:pStyle w:val="Style43"/>
        <w:widowControl/>
        <w:spacing w:line="276" w:lineRule="auto"/>
        <w:ind w:left="142" w:right="3379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lastRenderedPageBreak/>
        <w:t xml:space="preserve">Волшебные фонари. 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 w:right="3379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Витрины.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Удивительный транспорт.</w:t>
      </w:r>
    </w:p>
    <w:p w:rsidR="005917B5" w:rsidRPr="0095513C" w:rsidRDefault="005917B5" w:rsidP="005917B5">
      <w:pPr>
        <w:pStyle w:val="Style19"/>
        <w:widowControl/>
        <w:spacing w:line="276" w:lineRule="auto"/>
        <w:ind w:left="142" w:firstLine="0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Труд художника на улицах твоего города (села) (обобщение темы).</w:t>
      </w:r>
    </w:p>
    <w:p w:rsidR="005917B5" w:rsidRPr="0095513C" w:rsidRDefault="005917B5" w:rsidP="005917B5">
      <w:pPr>
        <w:pStyle w:val="Style63"/>
        <w:widowControl/>
        <w:spacing w:before="149" w:line="276" w:lineRule="auto"/>
        <w:ind w:left="142"/>
        <w:rPr>
          <w:rStyle w:val="FontStyle143"/>
          <w:sz w:val="28"/>
          <w:szCs w:val="28"/>
        </w:rPr>
      </w:pPr>
      <w:r w:rsidRPr="0095513C">
        <w:rPr>
          <w:rStyle w:val="FontStyle143"/>
          <w:sz w:val="28"/>
          <w:szCs w:val="28"/>
        </w:rPr>
        <w:t>Художник и зрелище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Художник в цирке. 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Художник в театре. 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Театр кукол. 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Маски.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Афиша и плакат. 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Праздник в городе.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Школьный карнавал (обобщение темы).</w:t>
      </w:r>
    </w:p>
    <w:p w:rsidR="005917B5" w:rsidRPr="0095513C" w:rsidRDefault="005917B5" w:rsidP="005917B5">
      <w:pPr>
        <w:pStyle w:val="Style63"/>
        <w:widowControl/>
        <w:spacing w:before="149" w:line="276" w:lineRule="auto"/>
        <w:ind w:left="142"/>
        <w:rPr>
          <w:rStyle w:val="FontStyle143"/>
          <w:sz w:val="28"/>
          <w:szCs w:val="28"/>
        </w:rPr>
      </w:pPr>
      <w:r w:rsidRPr="0095513C">
        <w:rPr>
          <w:rStyle w:val="FontStyle143"/>
          <w:sz w:val="28"/>
          <w:szCs w:val="28"/>
        </w:rPr>
        <w:t>Художник и музей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Музей в жизни города.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 Картина — особый мир</w:t>
      </w:r>
      <w:r>
        <w:rPr>
          <w:rStyle w:val="FontStyle98"/>
          <w:sz w:val="28"/>
          <w:szCs w:val="28"/>
        </w:rPr>
        <w:t>. Картина – пейзаж.</w:t>
      </w:r>
      <w:r w:rsidRPr="0095513C">
        <w:rPr>
          <w:rStyle w:val="FontStyle98"/>
          <w:sz w:val="28"/>
          <w:szCs w:val="28"/>
        </w:rPr>
        <w:t xml:space="preserve">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Картина-портрет. </w:t>
      </w:r>
    </w:p>
    <w:p w:rsidR="005917B5" w:rsidRPr="0095513C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Картина-натюрморт.</w:t>
      </w:r>
    </w:p>
    <w:p w:rsidR="005917B5" w:rsidRDefault="005917B5" w:rsidP="005917B5">
      <w:pPr>
        <w:pStyle w:val="Style43"/>
        <w:widowControl/>
        <w:spacing w:before="43" w:line="276" w:lineRule="auto"/>
        <w:ind w:left="142" w:right="1267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Картины исторические и бытовые. </w:t>
      </w:r>
    </w:p>
    <w:p w:rsidR="005917B5" w:rsidRDefault="005917B5" w:rsidP="005917B5">
      <w:pPr>
        <w:pStyle w:val="Style43"/>
        <w:widowControl/>
        <w:spacing w:before="43" w:line="276" w:lineRule="auto"/>
        <w:ind w:left="142" w:right="1267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 xml:space="preserve">Скульптура в музее и на улице. </w:t>
      </w:r>
    </w:p>
    <w:p w:rsidR="005917B5" w:rsidRPr="0095513C" w:rsidRDefault="005917B5" w:rsidP="005917B5">
      <w:pPr>
        <w:pStyle w:val="Style43"/>
        <w:widowControl/>
        <w:spacing w:before="43" w:line="276" w:lineRule="auto"/>
        <w:ind w:left="142" w:right="1267"/>
        <w:rPr>
          <w:rStyle w:val="FontStyle98"/>
          <w:sz w:val="28"/>
          <w:szCs w:val="28"/>
        </w:rPr>
      </w:pPr>
      <w:r w:rsidRPr="0095513C">
        <w:rPr>
          <w:rStyle w:val="FontStyle98"/>
          <w:sz w:val="28"/>
          <w:szCs w:val="28"/>
        </w:rPr>
        <w:t>Художественная выставка (обобщение темы).</w:t>
      </w:r>
    </w:p>
    <w:p w:rsidR="005917B5" w:rsidRDefault="005917B5" w:rsidP="005917B5">
      <w:pPr>
        <w:pStyle w:val="Style8"/>
        <w:widowControl/>
        <w:spacing w:line="240" w:lineRule="exact"/>
        <w:ind w:left="142"/>
        <w:rPr>
          <w:sz w:val="20"/>
          <w:szCs w:val="20"/>
        </w:rPr>
      </w:pPr>
    </w:p>
    <w:p w:rsidR="005917B5" w:rsidRDefault="005917B5" w:rsidP="005917B5">
      <w:pPr>
        <w:pStyle w:val="Style8"/>
        <w:widowControl/>
        <w:spacing w:before="82" w:line="276" w:lineRule="auto"/>
        <w:ind w:left="142"/>
        <w:rPr>
          <w:rStyle w:val="FontStyle102"/>
          <w:sz w:val="28"/>
          <w:szCs w:val="28"/>
        </w:rPr>
      </w:pPr>
    </w:p>
    <w:p w:rsidR="005917B5" w:rsidRPr="00D514BD" w:rsidRDefault="005917B5" w:rsidP="005917B5">
      <w:pPr>
        <w:pStyle w:val="Style8"/>
        <w:widowControl/>
        <w:spacing w:before="82" w:line="276" w:lineRule="auto"/>
        <w:ind w:left="142"/>
        <w:rPr>
          <w:rStyle w:val="FontStyle102"/>
          <w:rFonts w:ascii="Times New Roman" w:hAnsi="Times New Roman" w:cs="Times New Roman"/>
          <w:b/>
          <w:sz w:val="28"/>
          <w:szCs w:val="28"/>
        </w:rPr>
      </w:pPr>
      <w:r w:rsidRPr="00D514BD">
        <w:rPr>
          <w:rStyle w:val="FontStyle102"/>
          <w:rFonts w:ascii="Times New Roman" w:hAnsi="Times New Roman" w:cs="Times New Roman"/>
          <w:b/>
          <w:sz w:val="28"/>
          <w:szCs w:val="28"/>
        </w:rPr>
        <w:t>КАЖДЫЙ НАРОД - ХУДОЖНИК (ИЗОБРАЖЕНИЕ, УКРАШЕНИЕ, ПОСТРОЙКА В ТВОРЧЕСТВЕ НАРОДОВ ВСЕЙ ЗЕМЛИ)</w:t>
      </w:r>
    </w:p>
    <w:p w:rsidR="005917B5" w:rsidRPr="007933F7" w:rsidRDefault="005917B5" w:rsidP="005917B5">
      <w:pPr>
        <w:pStyle w:val="Style63"/>
        <w:widowControl/>
        <w:spacing w:before="106" w:line="276" w:lineRule="auto"/>
        <w:ind w:left="142"/>
        <w:rPr>
          <w:rStyle w:val="FontStyle143"/>
          <w:sz w:val="28"/>
          <w:szCs w:val="28"/>
        </w:rPr>
      </w:pPr>
      <w:r w:rsidRPr="007933F7">
        <w:rPr>
          <w:rStyle w:val="FontStyle143"/>
          <w:sz w:val="28"/>
          <w:szCs w:val="28"/>
        </w:rPr>
        <w:t>Истоки родного искусства</w:t>
      </w:r>
    </w:p>
    <w:p w:rsidR="005917B5" w:rsidRDefault="005917B5" w:rsidP="005917B5">
      <w:pPr>
        <w:pStyle w:val="Style43"/>
        <w:widowControl/>
        <w:spacing w:line="276" w:lineRule="auto"/>
        <w:ind w:left="142" w:right="2957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Пейзаж родной земли.</w:t>
      </w:r>
    </w:p>
    <w:p w:rsidR="005917B5" w:rsidRDefault="005917B5" w:rsidP="005917B5">
      <w:pPr>
        <w:pStyle w:val="Style43"/>
        <w:widowControl/>
        <w:spacing w:line="276" w:lineRule="auto"/>
        <w:ind w:left="142" w:right="2957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Деревня — деревянный мир.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 w:right="2957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Красота человека.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Народные праздники (обобщение темы).</w:t>
      </w:r>
    </w:p>
    <w:p w:rsidR="005917B5" w:rsidRPr="007933F7" w:rsidRDefault="005917B5" w:rsidP="005917B5">
      <w:pPr>
        <w:pStyle w:val="Style63"/>
        <w:widowControl/>
        <w:spacing w:before="158" w:line="276" w:lineRule="auto"/>
        <w:ind w:left="142"/>
        <w:rPr>
          <w:rStyle w:val="FontStyle143"/>
          <w:sz w:val="28"/>
          <w:szCs w:val="28"/>
        </w:rPr>
      </w:pPr>
      <w:r w:rsidRPr="007933F7">
        <w:rPr>
          <w:rStyle w:val="FontStyle143"/>
          <w:sz w:val="28"/>
          <w:szCs w:val="28"/>
        </w:rPr>
        <w:t>Древние города нашей земли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Родной угол.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Древние соборы.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Города Русской земли.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Древнерусские воины-защитники. 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Новгород. Псков. Владимир и Суздаль. Москва. 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Узорочье теремов.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Пир в теремных палатах (обобщение темы).</w:t>
      </w:r>
    </w:p>
    <w:p w:rsidR="005917B5" w:rsidRPr="007933F7" w:rsidRDefault="005917B5" w:rsidP="005917B5">
      <w:pPr>
        <w:pStyle w:val="Style63"/>
        <w:widowControl/>
        <w:spacing w:before="154" w:line="276" w:lineRule="auto"/>
        <w:ind w:left="142"/>
        <w:rPr>
          <w:rStyle w:val="FontStyle143"/>
          <w:sz w:val="28"/>
          <w:szCs w:val="28"/>
        </w:rPr>
      </w:pPr>
      <w:r w:rsidRPr="007933F7">
        <w:rPr>
          <w:rStyle w:val="FontStyle143"/>
          <w:sz w:val="28"/>
          <w:szCs w:val="28"/>
        </w:rPr>
        <w:lastRenderedPageBreak/>
        <w:t>Каждый народ — художник</w:t>
      </w:r>
    </w:p>
    <w:p w:rsidR="005917B5" w:rsidRPr="007933F7" w:rsidRDefault="005917B5" w:rsidP="005917B5">
      <w:pPr>
        <w:pStyle w:val="Style21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Страна восходящего солнца. Образ художественной культу</w:t>
      </w:r>
      <w:r>
        <w:rPr>
          <w:rStyle w:val="FontStyle98"/>
          <w:sz w:val="28"/>
          <w:szCs w:val="28"/>
        </w:rPr>
        <w:t xml:space="preserve">ры </w:t>
      </w:r>
      <w:r w:rsidRPr="007933F7">
        <w:rPr>
          <w:rStyle w:val="FontStyle98"/>
          <w:sz w:val="28"/>
          <w:szCs w:val="28"/>
        </w:rPr>
        <w:t>Японии.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Народы гор и степей. 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Города в пустыне. 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Древняя Эллада.</w:t>
      </w:r>
    </w:p>
    <w:p w:rsidR="005917B5" w:rsidRDefault="005917B5" w:rsidP="005917B5">
      <w:pPr>
        <w:pStyle w:val="Style21"/>
        <w:widowControl/>
        <w:spacing w:line="276" w:lineRule="auto"/>
        <w:ind w:left="142"/>
        <w:jc w:val="left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Европейские города Средневековья.</w:t>
      </w:r>
    </w:p>
    <w:p w:rsidR="005917B5" w:rsidRPr="007933F7" w:rsidRDefault="005917B5" w:rsidP="005917B5">
      <w:pPr>
        <w:pStyle w:val="Style21"/>
        <w:widowControl/>
        <w:spacing w:line="276" w:lineRule="auto"/>
        <w:ind w:left="142"/>
        <w:jc w:val="left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Многообразие художественных культур в мире (обобщение</w:t>
      </w:r>
      <w:r>
        <w:rPr>
          <w:rStyle w:val="FontStyle98"/>
          <w:sz w:val="28"/>
          <w:szCs w:val="28"/>
        </w:rPr>
        <w:t xml:space="preserve"> темы)</w:t>
      </w:r>
    </w:p>
    <w:p w:rsidR="005917B5" w:rsidRPr="007933F7" w:rsidRDefault="005917B5" w:rsidP="005917B5">
      <w:pPr>
        <w:pStyle w:val="Style72"/>
        <w:widowControl/>
        <w:spacing w:line="276" w:lineRule="auto"/>
        <w:ind w:left="142"/>
        <w:rPr>
          <w:rStyle w:val="FontStyle101"/>
          <w:position w:val="-3"/>
          <w:sz w:val="28"/>
          <w:szCs w:val="28"/>
        </w:rPr>
      </w:pPr>
      <w:r>
        <w:rPr>
          <w:rStyle w:val="FontStyle101"/>
          <w:position w:val="-3"/>
          <w:sz w:val="28"/>
          <w:szCs w:val="28"/>
        </w:rPr>
        <w:t xml:space="preserve"> </w:t>
      </w:r>
    </w:p>
    <w:p w:rsidR="005917B5" w:rsidRPr="007933F7" w:rsidRDefault="005917B5" w:rsidP="005917B5">
      <w:pPr>
        <w:pStyle w:val="Style63"/>
        <w:widowControl/>
        <w:spacing w:line="276" w:lineRule="auto"/>
        <w:ind w:left="142"/>
        <w:rPr>
          <w:rStyle w:val="FontStyle143"/>
          <w:sz w:val="28"/>
          <w:szCs w:val="28"/>
        </w:rPr>
      </w:pPr>
      <w:r w:rsidRPr="007933F7">
        <w:rPr>
          <w:rStyle w:val="FontStyle143"/>
          <w:sz w:val="28"/>
          <w:szCs w:val="28"/>
        </w:rPr>
        <w:t>Искусство объединяет народы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Материнство. 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Мудрость старости. 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Сопереживание.</w:t>
      </w:r>
    </w:p>
    <w:p w:rsidR="005917B5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 xml:space="preserve"> Герои-защитники. </w:t>
      </w:r>
    </w:p>
    <w:p w:rsidR="005917B5" w:rsidRPr="007933F7" w:rsidRDefault="005917B5" w:rsidP="005917B5">
      <w:pPr>
        <w:pStyle w:val="Style43"/>
        <w:widowControl/>
        <w:spacing w:line="276" w:lineRule="auto"/>
        <w:ind w:left="142" w:right="380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Юность и надежды.</w:t>
      </w:r>
    </w:p>
    <w:p w:rsidR="005917B5" w:rsidRDefault="005917B5" w:rsidP="005917B5">
      <w:pPr>
        <w:pStyle w:val="Style43"/>
        <w:widowControl/>
        <w:spacing w:line="276" w:lineRule="auto"/>
        <w:ind w:left="142"/>
        <w:rPr>
          <w:rStyle w:val="FontStyle98"/>
          <w:sz w:val="28"/>
          <w:szCs w:val="28"/>
        </w:rPr>
      </w:pPr>
      <w:r w:rsidRPr="007933F7">
        <w:rPr>
          <w:rStyle w:val="FontStyle98"/>
          <w:sz w:val="28"/>
          <w:szCs w:val="28"/>
        </w:rPr>
        <w:t>Искусство народов мира (обобщение темы).</w:t>
      </w:r>
    </w:p>
    <w:p w:rsidR="00793C2C" w:rsidRDefault="00793C2C" w:rsidP="00CC6757">
      <w:pPr>
        <w:pStyle w:val="Style43"/>
        <w:widowControl/>
        <w:spacing w:line="250" w:lineRule="exact"/>
        <w:rPr>
          <w:rStyle w:val="FontStyle98"/>
        </w:rPr>
        <w:sectPr w:rsidR="00793C2C" w:rsidSect="00A9322C">
          <w:type w:val="continuous"/>
          <w:pgSz w:w="11905" w:h="16837"/>
          <w:pgMar w:top="709" w:right="848" w:bottom="1440" w:left="1134" w:header="720" w:footer="720" w:gutter="0"/>
          <w:cols w:space="60"/>
          <w:noEndnote/>
        </w:sectPr>
      </w:pPr>
    </w:p>
    <w:p w:rsidR="00A9322C" w:rsidRDefault="00A9322C" w:rsidP="00634F53">
      <w:pPr>
        <w:pStyle w:val="Style17"/>
        <w:widowControl/>
        <w:spacing w:before="48"/>
        <w:ind w:left="142"/>
        <w:jc w:val="both"/>
        <w:rPr>
          <w:rStyle w:val="FontStyle94"/>
        </w:rPr>
      </w:pPr>
    </w:p>
    <w:p w:rsidR="00A9322C" w:rsidRPr="00D514BD" w:rsidRDefault="00A9322C" w:rsidP="00634F53">
      <w:pPr>
        <w:pStyle w:val="Style17"/>
        <w:widowControl/>
        <w:spacing w:before="48"/>
        <w:ind w:left="142"/>
        <w:jc w:val="both"/>
        <w:rPr>
          <w:rStyle w:val="FontStyle94"/>
          <w:rFonts w:ascii="Times New Roman" w:hAnsi="Times New Roman" w:cs="Times New Roman"/>
          <w:b/>
          <w:sz w:val="28"/>
          <w:szCs w:val="28"/>
        </w:rPr>
      </w:pPr>
      <w:r w:rsidRPr="00D514BD">
        <w:rPr>
          <w:rStyle w:val="FontStyle94"/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9322C" w:rsidRPr="0097099F" w:rsidRDefault="00A9322C" w:rsidP="00634F53">
      <w:pPr>
        <w:pStyle w:val="Style63"/>
        <w:widowControl/>
        <w:spacing w:before="106"/>
        <w:ind w:left="142"/>
        <w:jc w:val="center"/>
        <w:rPr>
          <w:rStyle w:val="FontStyle143"/>
          <w:sz w:val="22"/>
          <w:szCs w:val="22"/>
        </w:rPr>
      </w:pPr>
      <w:r w:rsidRPr="0097099F">
        <w:rPr>
          <w:rStyle w:val="FontStyle143"/>
          <w:sz w:val="22"/>
          <w:szCs w:val="22"/>
        </w:rPr>
        <w:t>1 ч в неделю, всего 135 ч</w:t>
      </w:r>
    </w:p>
    <w:p w:rsidR="00A9322C" w:rsidRPr="0097099F" w:rsidRDefault="00A9322C" w:rsidP="00634F53">
      <w:pPr>
        <w:widowControl/>
        <w:spacing w:after="120" w:line="1" w:lineRule="exact"/>
        <w:ind w:left="142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"/>
        <w:gridCol w:w="2443"/>
        <w:gridCol w:w="3922"/>
        <w:gridCol w:w="3936"/>
      </w:tblGrid>
      <w:tr w:rsidR="00A9322C" w:rsidRPr="00AE1D31" w:rsidTr="00A9322C">
        <w:tc>
          <w:tcPr>
            <w:tcW w:w="100" w:type="dxa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2"/>
                <w:rFonts w:eastAsiaTheme="minorEastAsia"/>
              </w:rPr>
            </w:pPr>
          </w:p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0"/>
              <w:widowControl/>
              <w:spacing w:line="240" w:lineRule="auto"/>
              <w:ind w:left="142"/>
              <w:jc w:val="left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Содержание курса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0"/>
              <w:widowControl/>
              <w:spacing w:line="240" w:lineRule="auto"/>
              <w:ind w:left="142"/>
              <w:jc w:val="left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Тематическое планирование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0"/>
              <w:widowControl/>
              <w:ind w:left="142"/>
              <w:jc w:val="left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Характеристика деятельности учащихся</w:t>
            </w:r>
          </w:p>
        </w:tc>
      </w:tr>
      <w:tr w:rsidR="00A9322C" w:rsidRPr="00AE1D31" w:rsidTr="00A9322C">
        <w:tc>
          <w:tcPr>
            <w:tcW w:w="100" w:type="dxa"/>
            <w:vMerge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ind w:left="142"/>
              <w:rPr>
                <w:rStyle w:val="FontStyle102"/>
                <w:rFonts w:eastAsiaTheme="minorEastAsia"/>
              </w:rPr>
            </w:pPr>
          </w:p>
        </w:tc>
        <w:tc>
          <w:tcPr>
            <w:tcW w:w="10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0"/>
              <w:widowControl/>
              <w:spacing w:line="240" w:lineRule="auto"/>
              <w:ind w:left="142"/>
              <w:rPr>
                <w:rStyle w:val="FontStyle102"/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AE1D31">
              <w:rPr>
                <w:rStyle w:val="FontStyle145"/>
                <w:rFonts w:eastAsiaTheme="minorEastAsia"/>
                <w:b/>
                <w:sz w:val="18"/>
                <w:szCs w:val="18"/>
              </w:rPr>
              <w:t xml:space="preserve">1 </w:t>
            </w: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18"/>
                <w:szCs w:val="18"/>
              </w:rPr>
              <w:t>класс</w:t>
            </w:r>
          </w:p>
          <w:p w:rsidR="00A9322C" w:rsidRPr="00AE1D31" w:rsidRDefault="00A9322C" w:rsidP="00634F53">
            <w:pPr>
              <w:pStyle w:val="Style80"/>
              <w:widowControl/>
              <w:spacing w:line="240" w:lineRule="auto"/>
              <w:ind w:left="142"/>
              <w:rPr>
                <w:rStyle w:val="FontStyle102"/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18"/>
                <w:szCs w:val="18"/>
              </w:rPr>
              <w:t xml:space="preserve">ТЫ ИЗОБРАЖАЕШЬ, УКРАШАЕШЬ И СТРОИШЬ </w:t>
            </w:r>
            <w:r w:rsidRPr="00AE1D31">
              <w:rPr>
                <w:rStyle w:val="FontStyle143"/>
                <w:rFonts w:eastAsiaTheme="minorEastAsia"/>
              </w:rPr>
              <w:t xml:space="preserve">(33 </w:t>
            </w:r>
            <w:r w:rsidRPr="00AE1D31">
              <w:rPr>
                <w:rStyle w:val="FontStyle102"/>
                <w:rFonts w:ascii="Times New Roman" w:eastAsiaTheme="minorEastAsia" w:hAnsi="Times New Roman" w:cs="Times New Roman"/>
                <w:b/>
                <w:sz w:val="18"/>
                <w:szCs w:val="18"/>
              </w:rPr>
              <w:t>ч)</w:t>
            </w:r>
          </w:p>
          <w:p w:rsidR="00A9322C" w:rsidRPr="00AE1D31" w:rsidRDefault="00A9322C" w:rsidP="00634F53">
            <w:pPr>
              <w:pStyle w:val="Style79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Присутствие разных видов художественной деятельности в повседневной жизни. Многообразие видов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дожественного творчества и работы художника. Наблюдение с разных художнических позиций реальности и открытие первичных основ изобразительного языка. Обучение рисованию, украшению и конструированию, освоение выразительных свойств разных художественных материалов. Игровая, образная форма приобщения к искусству: три Брата-Мастера — Мастер Изображения, Мастер Украшения и Мастер Постройки. Уметь ви</w:t>
            </w:r>
            <w:r w:rsidRPr="00AE1D31">
              <w:rPr>
                <w:rStyle w:val="FontStyle104"/>
                <w:rFonts w:eastAsiaTheme="minorEastAsia"/>
              </w:rPr>
              <w:softHyphen/>
              <w:t>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      </w:r>
          </w:p>
        </w:tc>
      </w:tr>
      <w:tr w:rsidR="00A9322C" w:rsidRPr="00AE1D31" w:rsidTr="00A9322C">
        <w:tc>
          <w:tcPr>
            <w:tcW w:w="100" w:type="dxa"/>
            <w:vMerge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10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77"/>
              <w:widowControl/>
              <w:ind w:left="142"/>
              <w:jc w:val="center"/>
              <w:rPr>
                <w:rStyle w:val="FontStyle102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Ты учишься изображать </w:t>
            </w:r>
            <w:r w:rsidRPr="0097099F">
              <w:rPr>
                <w:rStyle w:val="FontStyle145"/>
                <w:rFonts w:eastAsiaTheme="minorEastAsia"/>
                <w:b/>
                <w:sz w:val="22"/>
                <w:szCs w:val="22"/>
              </w:rPr>
              <w:t>(9</w:t>
            </w:r>
            <w:r w:rsidRPr="0097099F">
              <w:rPr>
                <w:rStyle w:val="FontStyle145"/>
                <w:rFonts w:eastAsiaTheme="minorEastAsia"/>
                <w:sz w:val="22"/>
                <w:szCs w:val="22"/>
              </w:rPr>
              <w:t xml:space="preserve"> </w:t>
            </w:r>
            <w:r w:rsidRPr="0097099F">
              <w:rPr>
                <w:rStyle w:val="FontStyle102"/>
                <w:rFonts w:eastAsiaTheme="minorEastAsia"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79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Изображения, созданные художниками, встречаются всюду в нашей повседневной жизни и влияют на нас. Каждый ребенок тоже немножко художник, и, рисуя, он учится понимать окружающий его мир и дру</w:t>
            </w:r>
            <w:r w:rsidRPr="00AE1D31">
              <w:rPr>
                <w:rStyle w:val="FontStyle104"/>
                <w:rFonts w:eastAsiaTheme="minorEastAsia"/>
              </w:rPr>
              <w:softHyphen/>
              <w:t>гих людей. Видеть — осмысленно рассматривать окружающий мир — надо учиться, и это очень интересно; именно умение видеть лежит в основе умения рисовать. Овладение первичными навыками изображения на плоскости с помощью линии, пятна, цвета, в объеме. Первичный опыт работы художественными материала</w:t>
            </w:r>
            <w:r w:rsidRPr="00AE1D31">
              <w:rPr>
                <w:rStyle w:val="FontStyle104"/>
                <w:rFonts w:eastAsiaTheme="minorEastAsia"/>
              </w:rPr>
              <w:softHyphen/>
              <w:t>ми, эстетическая оценка их выразительных возможностей.</w:t>
            </w:r>
          </w:p>
        </w:tc>
      </w:tr>
      <w:tr w:rsidR="00A9322C" w:rsidRPr="00AE1D31" w:rsidTr="00A9322C">
        <w:trPr>
          <w:trHeight w:val="2636"/>
        </w:trPr>
        <w:tc>
          <w:tcPr>
            <w:tcW w:w="100" w:type="dxa"/>
            <w:vMerge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82"/>
              <w:widowControl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Изображения всюду во</w:t>
            </w: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круг нас</w:t>
            </w:r>
          </w:p>
          <w:p w:rsidR="00A9322C" w:rsidRPr="0097099F" w:rsidRDefault="00A9322C" w:rsidP="00634F53">
            <w:pPr>
              <w:pStyle w:val="Style82"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</w:p>
          <w:p w:rsidR="00A9322C" w:rsidRPr="0097099F" w:rsidRDefault="00A9322C" w:rsidP="00634F53">
            <w:pPr>
              <w:pStyle w:val="Style82"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5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Изображения  в  жизни  человека. Изображая мир, учимся его видеть и</w:t>
            </w:r>
          </w:p>
          <w:p w:rsidR="00A9322C" w:rsidRPr="00AE1D31" w:rsidRDefault="00A9322C" w:rsidP="00634F53">
            <w:pPr>
              <w:pStyle w:val="Style79"/>
              <w:widowControl/>
              <w:spacing w:line="240" w:lineRule="auto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понимать. Развитие наблюдательности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 аналитических возможностей глаза. Формирование поэтического видения мира.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Предмет «Изобразительное искус</w:t>
            </w:r>
            <w:r w:rsidRPr="00AE1D31">
              <w:rPr>
                <w:rStyle w:val="FontStyle104"/>
                <w:rFonts w:eastAsiaTheme="minorEastAsia"/>
              </w:rPr>
              <w:softHyphen/>
              <w:t>ство». Чему мы будем учиться на уро</w:t>
            </w:r>
            <w:r w:rsidRPr="00AE1D31">
              <w:rPr>
                <w:rStyle w:val="FontStyle104"/>
                <w:rFonts w:eastAsiaTheme="minorEastAsia"/>
              </w:rPr>
              <w:softHyphen/>
              <w:t>ках изобразительного искусства. Каби</w:t>
            </w:r>
            <w:r w:rsidRPr="00AE1D31">
              <w:rPr>
                <w:rStyle w:val="FontStyle104"/>
                <w:rFonts w:eastAsiaTheme="minorEastAsia"/>
              </w:rPr>
              <w:softHyphen/>
              <w:t>нет искусства — художественная мастер</w:t>
            </w:r>
            <w:r w:rsidRPr="00AE1D31">
              <w:rPr>
                <w:rStyle w:val="FontStyle104"/>
                <w:rFonts w:eastAsiaTheme="minorEastAsia"/>
              </w:rPr>
              <w:softHyphen/>
              <w:t>ская. Выставка детских работ и первый опыт их обсуждения.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Мастером Изображе</w:t>
            </w:r>
            <w:r w:rsidRPr="00AE1D31">
              <w:rPr>
                <w:rStyle w:val="FontStyle104"/>
                <w:rFonts w:eastAsiaTheme="minorEastAsia"/>
              </w:rPr>
              <w:softHyphen/>
              <w:t>ния.</w:t>
            </w:r>
          </w:p>
        </w:tc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>в окружающей действи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тельности изображения, сделанные </w:t>
            </w:r>
            <w:r w:rsidRPr="00AE1D31">
              <w:rPr>
                <w:rStyle w:val="FontStyle143"/>
                <w:rFonts w:eastAsiaTheme="minorEastAsia"/>
                <w:b w:val="0"/>
              </w:rPr>
              <w:t>художниками</w:t>
            </w:r>
          </w:p>
          <w:p w:rsidR="00A9322C" w:rsidRPr="00AE1D31" w:rsidRDefault="00A9322C" w:rsidP="00634F53">
            <w:pPr>
              <w:pStyle w:val="Style78"/>
              <w:widowControl/>
              <w:ind w:left="142"/>
              <w:rPr>
                <w:rStyle w:val="FontStyle103"/>
                <w:rFonts w:eastAsiaTheme="minorEastAsia"/>
              </w:rPr>
            </w:pPr>
            <w:r w:rsidRPr="00AE1D31">
              <w:rPr>
                <w:rStyle w:val="FontStyle103"/>
                <w:rFonts w:eastAsiaTheme="minorEastAsia"/>
              </w:rPr>
              <w:t>-</w:t>
            </w: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Рассуждать </w:t>
            </w:r>
            <w:r w:rsidRPr="00AE1D31">
              <w:rPr>
                <w:rStyle w:val="FontStyle104"/>
                <w:rFonts w:eastAsiaTheme="minorEastAsia"/>
              </w:rPr>
              <w:t xml:space="preserve">о содержании </w:t>
            </w:r>
            <w:r w:rsidRPr="00AE1D31">
              <w:rPr>
                <w:rStyle w:val="FontStyle143"/>
                <w:rFonts w:eastAsiaTheme="minorEastAsia"/>
              </w:rPr>
              <w:t>рисун</w:t>
            </w:r>
            <w:r w:rsidRPr="00AE1D31">
              <w:rPr>
                <w:rStyle w:val="FontStyle143"/>
                <w:rFonts w:eastAsiaTheme="minorEastAsia"/>
              </w:rPr>
              <w:softHyphen/>
            </w:r>
            <w:r w:rsidRPr="00AE1D31">
              <w:rPr>
                <w:rStyle w:val="FontStyle104"/>
                <w:rFonts w:eastAsiaTheme="minorEastAsia"/>
              </w:rPr>
              <w:t>ков, сделанных детьми.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>иллюстрации (ри</w:t>
            </w:r>
            <w:r w:rsidRPr="00AE1D31">
              <w:rPr>
                <w:rStyle w:val="FontStyle104"/>
                <w:rFonts w:eastAsiaTheme="minorEastAsia"/>
              </w:rPr>
              <w:softHyphen/>
              <w:t>сунки) в детских книгах.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то, что каждый хочет, умеет, любит.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spacing w:line="230" w:lineRule="exact"/>
              <w:ind w:left="142"/>
              <w:rPr>
                <w:rStyle w:val="FontStyle143"/>
                <w:rFonts w:eastAsiaTheme="minorEastAsia"/>
                <w:b w:val="0"/>
              </w:rPr>
            </w:pPr>
          </w:p>
        </w:tc>
      </w:tr>
      <w:tr w:rsidR="00A9322C" w:rsidRPr="00AE1D31" w:rsidTr="00A9322C">
        <w:trPr>
          <w:trHeight w:val="3212"/>
        </w:trPr>
        <w:tc>
          <w:tcPr>
            <w:tcW w:w="100" w:type="dxa"/>
            <w:vMerge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82"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</w:p>
          <w:p w:rsidR="00A9322C" w:rsidRPr="0097099F" w:rsidRDefault="00A9322C" w:rsidP="00634F53">
            <w:pPr>
              <w:pStyle w:val="Style82"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Мастер   Изображения учит видеть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и разнообразие окружаю</w:t>
            </w:r>
            <w:r w:rsidRPr="00AE1D31">
              <w:rPr>
                <w:rStyle w:val="FontStyle104"/>
                <w:rFonts w:eastAsiaTheme="minorEastAsia"/>
              </w:rPr>
              <w:softHyphen/>
              <w:t>щего мира природы.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наблюдательности. Эсте</w:t>
            </w:r>
            <w:r w:rsidRPr="00AE1D31">
              <w:rPr>
                <w:rStyle w:val="FontStyle104"/>
                <w:rFonts w:eastAsiaTheme="minorEastAsia"/>
              </w:rPr>
              <w:softHyphen/>
              <w:t>тическое восприятие деталей природы.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понятием «форма». Сравнение по форме различных листьев и выявление ее геометрической осно</w:t>
            </w:r>
            <w:r w:rsidRPr="00AE1D31">
              <w:rPr>
                <w:rStyle w:val="FontStyle104"/>
                <w:rFonts w:eastAsiaTheme="minorEastAsia"/>
              </w:rPr>
              <w:softHyphen/>
              <w:t>вы. Использование этого опыта в изоб</w:t>
            </w:r>
            <w:r w:rsidRPr="00AE1D31">
              <w:rPr>
                <w:rStyle w:val="FontStyle104"/>
                <w:rFonts w:eastAsiaTheme="minorEastAsia"/>
              </w:rPr>
              <w:softHyphen/>
              <w:t>ражении разных по форме деревьев.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Сравнение пропорций частей в сос</w:t>
            </w:r>
            <w:r w:rsidRPr="00AE1D31">
              <w:rPr>
                <w:rStyle w:val="FontStyle104"/>
                <w:rFonts w:eastAsiaTheme="minorEastAsia"/>
              </w:rPr>
              <w:softHyphen/>
              <w:t>тавных, сложных формах (например, из каких простых форм состоит тело у разных животных).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 Задание: </w:t>
            </w:r>
            <w:r w:rsidRPr="00AE1D31">
              <w:rPr>
                <w:rStyle w:val="FontStyle104"/>
                <w:rFonts w:eastAsiaTheme="minorEastAsia"/>
              </w:rPr>
              <w:t>изображение сказочного леса, где все деревья похожи на разные по форме листья.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 (для аппликации), клей, ножницы или цвет</w:t>
            </w:r>
            <w:r w:rsidRPr="00AE1D31">
              <w:rPr>
                <w:rStyle w:val="FontStyle104"/>
                <w:rFonts w:eastAsiaTheme="minorEastAsia"/>
              </w:rPr>
              <w:softHyphen/>
              <w:t>ные карандаши, фломастеры.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изображение жи</w:t>
            </w:r>
            <w:r w:rsidRPr="00AE1D31">
              <w:rPr>
                <w:rStyle w:val="FontStyle104"/>
                <w:rFonts w:eastAsiaTheme="minorEastAsia"/>
              </w:rPr>
              <w:softHyphen/>
              <w:t>вотных (чем они похожи и чем отлича</w:t>
            </w:r>
            <w:r w:rsidRPr="00AE1D31">
              <w:rPr>
                <w:rStyle w:val="FontStyle104"/>
                <w:rFonts w:eastAsiaTheme="minorEastAsia"/>
              </w:rPr>
              <w:softHyphen/>
              <w:t>ются друг от друга).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фломастеры или цвет</w:t>
            </w:r>
            <w:r w:rsidRPr="00AE1D31">
              <w:rPr>
                <w:rStyle w:val="FontStyle104"/>
                <w:rFonts w:eastAsiaTheme="minorEastAsia"/>
              </w:rPr>
              <w:softHyphen/>
              <w:t>ные карандаши, мелки.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2"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43"/>
                <w:rFonts w:eastAsiaTheme="minorEastAsia"/>
              </w:rPr>
              <w:t xml:space="preserve">Находить, рассматривать </w:t>
            </w:r>
            <w:r w:rsidRPr="00AE1D31">
              <w:rPr>
                <w:rStyle w:val="FontStyle104"/>
                <w:rFonts w:eastAsiaTheme="minorEastAsia"/>
              </w:rPr>
              <w:t>красоту (интересное, эмоционально-образное, необычное) в обыкновенных явлениях (деталях) природы (листья, капли дож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дя, паутинки, камушки, кора деревьев и т. п.) и </w:t>
            </w:r>
            <w:r w:rsidRPr="00AE1D31">
              <w:rPr>
                <w:rStyle w:val="FontStyle143"/>
                <w:rFonts w:eastAsiaTheme="minorEastAsia"/>
              </w:rPr>
              <w:t xml:space="preserve">рассуждать </w:t>
            </w:r>
            <w:r w:rsidRPr="00AE1D31">
              <w:rPr>
                <w:rStyle w:val="FontStyle104"/>
                <w:rFonts w:eastAsiaTheme="minorEastAsia"/>
              </w:rPr>
              <w:t>об увиденном (объяснять увиденное).</w:t>
            </w:r>
            <w:proofErr w:type="gramEnd"/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зрительную метафору (на что похоже) в выделенных деталях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Выявлять </w:t>
            </w:r>
            <w:r w:rsidRPr="00AE1D31">
              <w:rPr>
                <w:rStyle w:val="FontStyle104"/>
                <w:rFonts w:eastAsiaTheme="minorEastAsia"/>
              </w:rPr>
              <w:t>геометрическую форму простого плоского тела (листьев).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>различные листья на основе выявления их геометрических</w:t>
            </w:r>
            <w:r w:rsidRPr="00AE1D31">
              <w:rPr>
                <w:rStyle w:val="FontStyle143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Создавать, изображать </w:t>
            </w:r>
            <w:r w:rsidRPr="00AE1D31">
              <w:rPr>
                <w:rStyle w:val="FontStyle104"/>
                <w:rFonts w:eastAsiaTheme="minorEastAsia"/>
              </w:rPr>
              <w:t>на плос</w:t>
            </w:r>
            <w:r w:rsidRPr="00AE1D31">
              <w:rPr>
                <w:rStyle w:val="FontStyle104"/>
                <w:rFonts w:eastAsiaTheme="minorEastAsia"/>
              </w:rPr>
              <w:softHyphen/>
              <w:t>кости графическими средствами (цвет</w:t>
            </w:r>
            <w:r w:rsidRPr="00AE1D31">
              <w:rPr>
                <w:rStyle w:val="FontStyle104"/>
                <w:rFonts w:eastAsiaTheme="minorEastAsia"/>
              </w:rPr>
              <w:softHyphen/>
              <w:t>ные карандаши, фломастеры) заданный (по смыслу) метафорический образ на основе выбранной геометрической фор</w:t>
            </w:r>
            <w:r w:rsidRPr="00AE1D31">
              <w:rPr>
                <w:rStyle w:val="FontStyle104"/>
                <w:rFonts w:eastAsiaTheme="minorEastAsia"/>
              </w:rPr>
              <w:softHyphen/>
              <w:t>мы (сказочный лес, где все деревья по</w:t>
            </w:r>
            <w:r w:rsidRPr="00AE1D31">
              <w:rPr>
                <w:rStyle w:val="FontStyle104"/>
                <w:rFonts w:eastAsiaTheme="minorEastAsia"/>
              </w:rPr>
              <w:softHyphen/>
              <w:t>хожи на разные по форме листья).</w:t>
            </w:r>
          </w:p>
          <w:p w:rsidR="00A9322C" w:rsidRPr="00AE1D31" w:rsidRDefault="00A9322C" w:rsidP="00634F53">
            <w:pPr>
              <w:pStyle w:val="Style82"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3212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86"/>
              <w:widowControl/>
              <w:spacing w:before="226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Изображать можно пят</w:t>
            </w: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ном</w:t>
            </w:r>
          </w:p>
          <w:p w:rsidR="00A9322C" w:rsidRPr="0097099F" w:rsidRDefault="00A9322C" w:rsidP="00634F53">
            <w:pPr>
              <w:pStyle w:val="Style82"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38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способности целостного обобщенного видения.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Пятно как способ изображения на плоскости. Образ на плоскости. Роль воображения и фантазии при изобра</w:t>
            </w:r>
            <w:r w:rsidRPr="00AE1D31">
              <w:rPr>
                <w:rStyle w:val="FontStyle104"/>
                <w:rFonts w:eastAsiaTheme="minorEastAsia"/>
              </w:rPr>
              <w:softHyphen/>
              <w:t>жении на основе пятна.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Тень как пример пятна, которое помогает увидеть обобщенный образ формы.</w:t>
            </w:r>
          </w:p>
          <w:p w:rsidR="00A9322C" w:rsidRPr="00AE1D31" w:rsidRDefault="00A9322C" w:rsidP="00634F53">
            <w:pPr>
              <w:pStyle w:val="Style86"/>
              <w:widowControl/>
              <w:spacing w:before="5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Метафорический образ пятна в реальной жизни (мох на камне, осыпь на стене, узоры на мраморе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 на основе пятна в иллюстра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циях известных художников (Т. Маврина,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Е.Чарушин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В.Лебедев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М.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Митурич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 др.) к детским книгам о животных.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Навыки работы на уроке с кистью, краской (одна банка) и водой.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spellStart"/>
            <w:r w:rsidRPr="00AE1D31">
              <w:rPr>
                <w:rStyle w:val="FontStyle95"/>
                <w:rFonts w:eastAsiaTheme="minorEastAsia"/>
              </w:rPr>
              <w:t>Задание</w:t>
            </w:r>
            <w:proofErr w:type="gramStart"/>
            <w:r w:rsidRPr="00AE1D31">
              <w:rPr>
                <w:rStyle w:val="FontStyle95"/>
                <w:rFonts w:eastAsiaTheme="minorEastAsia"/>
              </w:rPr>
              <w:t>:</w:t>
            </w:r>
            <w:r w:rsidRPr="00AE1D31">
              <w:rPr>
                <w:rStyle w:val="FontStyle104"/>
                <w:rFonts w:eastAsiaTheme="minorEastAsia"/>
              </w:rPr>
              <w:t>п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ревращение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произвольно сделанного краской и кистью пятна в изображение зверушки (дорисовать лапы, уши, хвост, усы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одноцветная краска (гуашь или акварель, тушь), кисть, во</w:t>
            </w:r>
            <w:r w:rsidRPr="00AE1D31">
              <w:rPr>
                <w:rStyle w:val="FontStyle104"/>
                <w:rFonts w:eastAsiaTheme="minorEastAsia"/>
              </w:rPr>
              <w:softHyphen/>
              <w:t>да, черный фломастер.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tabs>
                <w:tab w:val="right" w:pos="3842"/>
              </w:tabs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 w:rsidRPr="00AE1D31">
              <w:rPr>
                <w:rStyle w:val="FontStyle104"/>
                <w:rFonts w:eastAsiaTheme="minorEastAsia"/>
              </w:rPr>
              <w:t>пятно как основу изобразительного образа на плоскости.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>форму пятна с опытом зрительных впечатлений.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 xml:space="preserve">зрительную метафору — </w:t>
            </w:r>
            <w:r w:rsidRPr="00AE1D31">
              <w:rPr>
                <w:rStyle w:val="FontStyle143"/>
                <w:rFonts w:eastAsiaTheme="minorEastAsia"/>
              </w:rPr>
              <w:t>на</w:t>
            </w:r>
            <w:r w:rsidRPr="00AE1D31">
              <w:rPr>
                <w:rStyle w:val="FontStyle143"/>
                <w:rFonts w:eastAsiaTheme="minorEastAsia"/>
              </w:rPr>
              <w:softHyphen/>
              <w:t xml:space="preserve">ходить </w:t>
            </w:r>
            <w:r w:rsidRPr="00AE1D31">
              <w:rPr>
                <w:rStyle w:val="FontStyle104"/>
                <w:rFonts w:eastAsiaTheme="minorEastAsia"/>
              </w:rPr>
              <w:t>потенциальный образ в случай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ной форме силуэтного пятна и </w:t>
            </w:r>
            <w:r w:rsidRPr="00AE1D31">
              <w:rPr>
                <w:rStyle w:val="FontStyle143"/>
                <w:rFonts w:eastAsiaTheme="minorEastAsia"/>
              </w:rPr>
              <w:t>прояв</w:t>
            </w:r>
            <w:r w:rsidRPr="00AE1D31">
              <w:rPr>
                <w:rStyle w:val="FontStyle143"/>
                <w:rFonts w:eastAsiaTheme="minorEastAsia"/>
              </w:rPr>
              <w:softHyphen/>
              <w:t xml:space="preserve">лять </w:t>
            </w:r>
            <w:r w:rsidRPr="00AE1D31">
              <w:rPr>
                <w:rStyle w:val="FontStyle104"/>
                <w:rFonts w:eastAsiaTheme="minorEastAsia"/>
              </w:rPr>
              <w:t>его путем дорисовки.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(на доступном уровне) изображения на основе пятна в иллюстрациях художни</w:t>
            </w:r>
            <w:r w:rsidRPr="00AE1D31">
              <w:rPr>
                <w:rStyle w:val="FontStyle104"/>
                <w:rFonts w:eastAsiaTheme="minorEastAsia"/>
              </w:rPr>
              <w:softHyphen/>
              <w:t>ков к детским книгам.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навыками изображения на плоскости с помощью пятна, навыками работы кистью и крас</w:t>
            </w:r>
            <w:r w:rsidRPr="00AE1D31">
              <w:rPr>
                <w:rStyle w:val="FontStyle104"/>
                <w:rFonts w:eastAsiaTheme="minorEastAsia"/>
              </w:rPr>
              <w:softHyphen/>
              <w:t>кой.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 xml:space="preserve">изображения на основе пятна методом от целого к частностям (создание образов зверей, птиц, рыб способом «превращения», т. е.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дорисо</w:t>
            </w:r>
            <w:r w:rsidRPr="00AE1D31">
              <w:rPr>
                <w:rStyle w:val="FontStyle104"/>
                <w:rFonts w:eastAsiaTheme="minorEastAsia"/>
              </w:rPr>
              <w:softHyphen/>
              <w:t>вывания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пятна (кляксы).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3212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86"/>
              <w:widowControl/>
              <w:spacing w:before="197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Изображать можно в объеме</w:t>
            </w:r>
          </w:p>
          <w:p w:rsidR="00A9322C" w:rsidRPr="0097099F" w:rsidRDefault="00A9322C" w:rsidP="00634F53">
            <w:pPr>
              <w:pStyle w:val="Style86"/>
              <w:widowControl/>
              <w:spacing w:before="5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br w:type="column"/>
            </w:r>
          </w:p>
          <w:p w:rsidR="00A9322C" w:rsidRPr="0097099F" w:rsidRDefault="00A9322C" w:rsidP="00634F53">
            <w:pPr>
              <w:pStyle w:val="Style86"/>
              <w:widowControl/>
              <w:spacing w:before="226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206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Объемные изображения.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Отличие изображения в простран</w:t>
            </w:r>
            <w:r w:rsidRPr="00AE1D31">
              <w:rPr>
                <w:rStyle w:val="FontStyle104"/>
                <w:rFonts w:eastAsiaTheme="minorEastAsia"/>
              </w:rPr>
              <w:softHyphen/>
              <w:t>стве от изображения на плоскости. Объ</w:t>
            </w:r>
            <w:r w:rsidRPr="00AE1D31">
              <w:rPr>
                <w:rStyle w:val="FontStyle104"/>
                <w:rFonts w:eastAsiaTheme="minorEastAsia"/>
              </w:rPr>
              <w:softHyphen/>
              <w:t>ем, образ в трехмерном пространстве.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04"/>
                <w:rFonts w:eastAsiaTheme="minorEastAsia"/>
              </w:rPr>
              <w:t>Выразительные, т. е. образные (по</w:t>
            </w:r>
            <w:r w:rsidRPr="00AE1D31">
              <w:rPr>
                <w:rStyle w:val="FontStyle104"/>
                <w:rFonts w:eastAsiaTheme="minorEastAsia"/>
              </w:rPr>
              <w:softHyphen/>
              <w:t>хожие на кого-то), объемные объекты в природе (пни, камни, коряги, сугробы и др.).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Развитие наблюдательности и фантазии при восприятии объемной формы.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Целостность формы.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Лепка: от создания большой формы к проработке деталей. Изменения ком</w:t>
            </w:r>
            <w:r w:rsidRPr="00AE1D31">
              <w:rPr>
                <w:rStyle w:val="FontStyle104"/>
                <w:rFonts w:eastAsiaTheme="minorEastAsia"/>
              </w:rPr>
              <w:softHyphen/>
              <w:t>ка пластилина способами вытягивания и вдавливания.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превращение комка плас</w:t>
            </w:r>
            <w:r w:rsidRPr="00AE1D31">
              <w:rPr>
                <w:rStyle w:val="FontStyle104"/>
                <w:rFonts w:eastAsiaTheme="minorEastAsia"/>
              </w:rPr>
              <w:softHyphen/>
              <w:t>тилина в птицу или зверушку и т.д. (лепка).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пластилин, стеки, до</w:t>
            </w:r>
            <w:r w:rsidRPr="00AE1D31">
              <w:rPr>
                <w:rStyle w:val="FontStyle104"/>
                <w:rFonts w:eastAsiaTheme="minorEastAsia"/>
              </w:rPr>
              <w:softHyphen/>
              <w:t>щечка.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4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>выразительные, образ</w:t>
            </w:r>
            <w:r w:rsidRPr="00AE1D31">
              <w:rPr>
                <w:rStyle w:val="FontStyle104"/>
                <w:rFonts w:eastAsiaTheme="minorEastAsia"/>
              </w:rPr>
              <w:softHyphen/>
              <w:t>ные объемы в природе (облака, камни, коряги, плоды и т. 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>выразительность большой формы в скульптурных изоб</w:t>
            </w:r>
            <w:r w:rsidRPr="00AE1D31">
              <w:rPr>
                <w:rStyle w:val="FontStyle104"/>
                <w:rFonts w:eastAsiaTheme="minorEastAsia"/>
              </w:rPr>
              <w:softHyphen/>
              <w:t>ражениях, наглядно сохраняющих об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раз исходного природного материала (скульптуры С.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Эрьзи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С. Коненкова).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навыка</w:t>
            </w:r>
            <w:r w:rsidRPr="00AE1D31">
              <w:rPr>
                <w:rStyle w:val="FontStyle104"/>
                <w:rFonts w:eastAsiaTheme="minorEastAsia"/>
              </w:rPr>
              <w:softHyphen/>
              <w:t>ми изображения в объеме.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в объеме птиц, зверей способами вытягивания и вдавливания.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412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Изображать можно ли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нией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понятиями «линия» и «плоскость».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Линии в природе.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Линейные изображения на плос</w:t>
            </w:r>
            <w:r w:rsidRPr="00AE1D31">
              <w:rPr>
                <w:rStyle w:val="FontStyle104"/>
                <w:rFonts w:eastAsiaTheme="minorEastAsia"/>
              </w:rPr>
              <w:softHyphen/>
              <w:t>кости.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Повествовательные возможности ли</w:t>
            </w:r>
            <w:r w:rsidRPr="00AE1D31">
              <w:rPr>
                <w:rStyle w:val="FontStyle104"/>
                <w:rFonts w:eastAsiaTheme="minorEastAsia"/>
              </w:rPr>
              <w:softHyphen/>
              <w:t>нии (линия-рассказчица).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рисунок линией на тему «Расскажи нам о себе».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 xml:space="preserve">рисунки на темы стихов С. Маршака, А.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Барто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Д. Хармса с веселым, озорным развитием сюжета.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 Материалы: г</w:t>
            </w:r>
            <w:r w:rsidRPr="00AE1D31">
              <w:rPr>
                <w:rStyle w:val="FontStyle138"/>
                <w:rFonts w:eastAsiaTheme="minorEastAsia"/>
                <w:b w:val="0"/>
                <w:i w:val="0"/>
                <w:sz w:val="18"/>
                <w:szCs w:val="18"/>
              </w:rPr>
              <w:t>уашь,</w:t>
            </w:r>
            <w:r w:rsidRPr="00AE1D31">
              <w:rPr>
                <w:rStyle w:val="FontStyle138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черный фломастер или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карандаш, бумага.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навыками изображения на плоскости с помощью линии, навыками работы графически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ми материалами (черный фломастер, простой карандаш,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гелевая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ручка).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линии и их ритм в природе.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Сочинять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с по</w:t>
            </w:r>
            <w:r w:rsidRPr="00AE1D31">
              <w:rPr>
                <w:rStyle w:val="FontStyle104"/>
                <w:rFonts w:eastAsiaTheme="minorEastAsia"/>
              </w:rPr>
              <w:softHyphen/>
              <w:t>мощью линейных изображений малень</w:t>
            </w:r>
            <w:r w:rsidRPr="00AE1D31">
              <w:rPr>
                <w:rStyle w:val="FontStyle104"/>
                <w:rFonts w:eastAsiaTheme="minorEastAsia"/>
              </w:rPr>
              <w:softHyphen/>
              <w:t>кие сюжеты из своей жизни.</w:t>
            </w:r>
          </w:p>
        </w:tc>
      </w:tr>
      <w:tr w:rsidR="00A9322C" w:rsidRPr="00AE1D31" w:rsidTr="00A9322C">
        <w:trPr>
          <w:trHeight w:val="560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Разноцветные краски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цветом. Краски гуашь.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Навыки работы гуашью.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Организация рабочего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места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.Ц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вет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. Эмоциональное и ассоциа</w:t>
            </w:r>
            <w:r w:rsidRPr="00AE1D31">
              <w:rPr>
                <w:rStyle w:val="FontStyle104"/>
                <w:rFonts w:eastAsiaTheme="minorEastAsia"/>
              </w:rPr>
              <w:softHyphen/>
              <w:t>тивное звучание цвета (что напоминает цвет каждой краски?).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проба красок — создание красочного коврика.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 xml:space="preserve">нарисовать то, что каждая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краска напоминает.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широкая и тон</w:t>
            </w:r>
            <w:r w:rsidRPr="00AE1D31">
              <w:rPr>
                <w:rStyle w:val="FontStyle104"/>
                <w:rFonts w:eastAsiaTheme="minorEastAsia"/>
              </w:rPr>
              <w:softHyphen/>
              <w:t>кая кисти, белая бумага.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навыками работы гуашью.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>цвет с вызываемыми им предметными ассоциациями (что бывает красным, желтым и т.д.), при</w:t>
            </w:r>
            <w:r w:rsidRPr="00AE1D31">
              <w:rPr>
                <w:rStyle w:val="FontStyle104"/>
                <w:rFonts w:eastAsiaTheme="minorEastAsia"/>
              </w:rPr>
              <w:softHyphen/>
              <w:t>водить примеры.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Экспериментировать, исследовать </w:t>
            </w:r>
            <w:r w:rsidRPr="00AE1D31">
              <w:rPr>
                <w:rStyle w:val="FontStyle104"/>
                <w:rFonts w:eastAsiaTheme="minorEastAsia"/>
              </w:rPr>
              <w:t>возможности краски в процессе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ния различных цветовых пятен, смеше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ния и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наложения цветовых пятен при создании красочных ковриков.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412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Изображать можно и то, что невидимо (на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строение)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настроения в изображе</w:t>
            </w:r>
            <w:r w:rsidRPr="00AE1D31">
              <w:rPr>
                <w:rStyle w:val="FontStyle104"/>
                <w:rFonts w:eastAsiaTheme="minorEastAsia"/>
              </w:rPr>
              <w:softHyphen/>
              <w:t>нии. Изображать можно не только пред</w:t>
            </w:r>
            <w:r w:rsidRPr="00AE1D31">
              <w:rPr>
                <w:rStyle w:val="FontStyle104"/>
                <w:rFonts w:eastAsiaTheme="minorEastAsia"/>
              </w:rPr>
              <w:softHyphen/>
              <w:t>метный мир, но и мир наших чувств (невидимый мир). Эмоциональное и ас</w:t>
            </w:r>
            <w:r w:rsidRPr="00AE1D31">
              <w:rPr>
                <w:rStyle w:val="FontStyle104"/>
                <w:rFonts w:eastAsiaTheme="minorEastAsia"/>
              </w:rPr>
              <w:softHyphen/>
              <w:t>социативное звучание цвета. Какое на</w:t>
            </w:r>
            <w:r w:rsidRPr="00AE1D31">
              <w:rPr>
                <w:rStyle w:val="FontStyle104"/>
                <w:rFonts w:eastAsiaTheme="minorEastAsia"/>
              </w:rPr>
              <w:softHyphen/>
              <w:t>строение вызывают разные цвета?</w:t>
            </w: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радости и грусти. (Изображение с помощью цвета и ритма может быть беспредметным.)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создание образов контрастных по настроению музы</w:t>
            </w:r>
            <w:r w:rsidRPr="00AE1D31">
              <w:rPr>
                <w:rStyle w:val="FontStyle104"/>
                <w:rFonts w:eastAsiaTheme="minorEastAsia"/>
              </w:rPr>
              <w:softHyphen/>
              <w:t>кальных пьес.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бумага.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>восприятие цвета со своими чувствами и эмоциями.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Осознавать, </w:t>
            </w:r>
            <w:r w:rsidRPr="00AE1D31">
              <w:rPr>
                <w:rStyle w:val="FontStyle104"/>
                <w:rFonts w:eastAsiaTheme="minorEastAsia"/>
              </w:rPr>
              <w:t>что изображать можно не только предметный мир, но и мир наших чувств (радость или грусть, удив</w:t>
            </w:r>
            <w:r w:rsidRPr="00AE1D31">
              <w:rPr>
                <w:rStyle w:val="FontStyle104"/>
                <w:rFonts w:eastAsiaTheme="minorEastAsia"/>
              </w:rPr>
              <w:softHyphen/>
              <w:t>ление, восторг и т.д.).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радость или грусть.</w:t>
            </w:r>
          </w:p>
        </w:tc>
      </w:tr>
      <w:tr w:rsidR="00A9322C" w:rsidRPr="00AE1D31" w:rsidTr="00A9322C">
        <w:trPr>
          <w:trHeight w:val="3755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72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Художники и зрители (обобщение темы)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Художники и зрители. Первоначаль</w:t>
            </w:r>
            <w:r w:rsidRPr="00AE1D31">
              <w:rPr>
                <w:rStyle w:val="FontStyle104"/>
                <w:rFonts w:eastAsiaTheme="minorEastAsia"/>
              </w:rPr>
              <w:softHyphen/>
              <w:t>ный опыт художественного творчества и опыт восприятия искусства. Воспри</w:t>
            </w:r>
            <w:r w:rsidRPr="00AE1D31">
              <w:rPr>
                <w:rStyle w:val="FontStyle104"/>
                <w:rFonts w:eastAsiaTheme="minorEastAsia"/>
              </w:rPr>
              <w:softHyphen/>
              <w:t>ятие детской изобразительной деятель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быть художниками, учимся быть зрителями. Итоговая выставка дет</w:t>
            </w:r>
            <w:r w:rsidRPr="00AE1D31">
              <w:rPr>
                <w:rStyle w:val="FontStyle104"/>
                <w:rFonts w:eastAsiaTheme="minorEastAsia"/>
              </w:rPr>
              <w:softHyphen/>
              <w:t>ских работ по теме. Начальное форми</w:t>
            </w:r>
            <w:r w:rsidRPr="00AE1D31">
              <w:rPr>
                <w:rStyle w:val="FontStyle104"/>
                <w:rFonts w:eastAsiaTheme="minorEastAsia"/>
              </w:rPr>
              <w:softHyphen/>
              <w:t>рование навыков восприятия и оценки собственной художественной деятель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ности, а также деятельности однокласс</w:t>
            </w:r>
            <w:r w:rsidRPr="00AE1D31">
              <w:rPr>
                <w:rStyle w:val="FontStyle104"/>
                <w:rFonts w:eastAsiaTheme="minorEastAsia"/>
              </w:rPr>
              <w:softHyphen/>
              <w:t>ников.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Начальное формирование навыков восприятия станковой картины.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понятием «произведе</w:t>
            </w:r>
            <w:r w:rsidRPr="00AE1D31">
              <w:rPr>
                <w:rStyle w:val="FontStyle104"/>
                <w:rFonts w:eastAsiaTheme="minorEastAsia"/>
              </w:rPr>
              <w:softHyphen/>
              <w:t>ние искусства». Картина. Скульптура. Цвет и краски в картинах художников.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Художественный музей.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tabs>
                <w:tab w:val="left" w:pos="2127"/>
              </w:tabs>
              <w:spacing w:before="3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Обсуждать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рабо</w:t>
            </w:r>
            <w:r w:rsidRPr="00AE1D31">
              <w:rPr>
                <w:rStyle w:val="FontStyle104"/>
                <w:rFonts w:eastAsiaTheme="minorEastAsia"/>
              </w:rPr>
              <w:softHyphen/>
              <w:t>ты одноклассников с позиций творче</w:t>
            </w:r>
            <w:r w:rsidRPr="00AE1D31">
              <w:rPr>
                <w:rStyle w:val="FontStyle104"/>
                <w:rFonts w:eastAsiaTheme="minorEastAsia"/>
              </w:rPr>
              <w:softHyphen/>
              <w:t>ских задач данной темы, с точки зрения содержания и средств его выражения.</w:t>
            </w:r>
          </w:p>
          <w:p w:rsidR="00A9322C" w:rsidRPr="00AE1D31" w:rsidRDefault="00A9322C" w:rsidP="00634F53">
            <w:pPr>
              <w:pStyle w:val="Style87"/>
              <w:widowControl/>
              <w:tabs>
                <w:tab w:val="left" w:pos="2127"/>
              </w:tabs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эмоционально оценивать </w:t>
            </w:r>
            <w:r w:rsidRPr="00AE1D31">
              <w:rPr>
                <w:rStyle w:val="FontStyle104"/>
                <w:rFonts w:eastAsiaTheme="minorEastAsia"/>
              </w:rPr>
              <w:t>выставку творческих работ одноклассников.</w:t>
            </w:r>
          </w:p>
          <w:p w:rsidR="00A9322C" w:rsidRPr="00AE1D31" w:rsidRDefault="00A9322C" w:rsidP="00634F53">
            <w:pPr>
              <w:pStyle w:val="Style87"/>
              <w:widowControl/>
              <w:tabs>
                <w:tab w:val="left" w:pos="2127"/>
              </w:tabs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обсуждении вы</w:t>
            </w:r>
            <w:r w:rsidRPr="00AE1D31">
              <w:rPr>
                <w:rStyle w:val="FontStyle104"/>
                <w:rFonts w:eastAsiaTheme="minorEastAsia"/>
              </w:rPr>
              <w:softHyphen/>
              <w:t>ставки.</w:t>
            </w:r>
          </w:p>
          <w:p w:rsidR="00A9322C" w:rsidRPr="00AE1D31" w:rsidRDefault="00A9322C" w:rsidP="00634F53">
            <w:pPr>
              <w:pStyle w:val="Style87"/>
              <w:widowControl/>
              <w:tabs>
                <w:tab w:val="left" w:pos="2127"/>
              </w:tabs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Рассуждать </w:t>
            </w:r>
            <w:r w:rsidRPr="00AE1D31">
              <w:rPr>
                <w:rStyle w:val="FontStyle104"/>
                <w:rFonts w:eastAsiaTheme="minorEastAsia"/>
              </w:rPr>
              <w:t xml:space="preserve">о своих впечатлениях и </w:t>
            </w:r>
            <w:r w:rsidRPr="00AE1D31">
              <w:rPr>
                <w:rStyle w:val="FontStyle143"/>
                <w:rFonts w:eastAsiaTheme="minorEastAsia"/>
              </w:rPr>
              <w:t xml:space="preserve">эмоционально оценивать, отвечать на вопросы </w:t>
            </w:r>
            <w:r w:rsidRPr="00AE1D31">
              <w:rPr>
                <w:rStyle w:val="FontStyle104"/>
                <w:rFonts w:eastAsiaTheme="minorEastAsia"/>
              </w:rPr>
              <w:t>по содержанию произведе</w:t>
            </w:r>
            <w:r w:rsidRPr="00AE1D31">
              <w:rPr>
                <w:rStyle w:val="FontStyle104"/>
                <w:rFonts w:eastAsiaTheme="minorEastAsia"/>
              </w:rPr>
              <w:softHyphen/>
              <w:t>ний художников (В. Васнецов, М. Вру</w:t>
            </w:r>
            <w:r w:rsidRPr="00AE1D31">
              <w:rPr>
                <w:rStyle w:val="FontStyle104"/>
                <w:rFonts w:eastAsiaTheme="minorEastAsia"/>
              </w:rPr>
              <w:softHyphen/>
              <w:t>бель, Н. Рерих, В. Ван Гог и др.).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1626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103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63"/>
              <w:widowControl/>
              <w:spacing w:before="96"/>
              <w:ind w:left="142"/>
              <w:jc w:val="both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Ты  украшаешь </w:t>
            </w:r>
            <w:r w:rsidRPr="0097099F">
              <w:rPr>
                <w:rStyle w:val="FontStyle145"/>
                <w:rFonts w:eastAsiaTheme="minorEastAsia"/>
                <w:b/>
                <w:sz w:val="22"/>
                <w:szCs w:val="22"/>
              </w:rPr>
              <w:t>(8</w:t>
            </w:r>
            <w:r w:rsidRPr="0097099F">
              <w:rPr>
                <w:rStyle w:val="FontStyle145"/>
                <w:rFonts w:eastAsiaTheme="minorEastAsia"/>
                <w:sz w:val="22"/>
                <w:szCs w:val="22"/>
              </w:rPr>
              <w:t xml:space="preserve"> </w:t>
            </w: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69"/>
              <w:framePr w:h="211" w:hRule="exact" w:hSpace="38" w:wrap="auto" w:vAnchor="text" w:hAnchor="text" w:x="9937" w:y="92"/>
              <w:widowControl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Украшения в природе. Красоту нужно уметь замечать. Люди радуются красоте и украшают мир вокруг себя. Мастер Украшения учит любоваться красотой.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Основы понимания роли декоративной художественной деятельности в жизни человека. Мастер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 — мастер общения, он организует общение людей, помогая им наглядно выявлять свои роли.</w:t>
            </w:r>
          </w:p>
          <w:p w:rsidR="00A9322C" w:rsidRPr="00AE1D31" w:rsidRDefault="00A9322C" w:rsidP="00634F53">
            <w:pPr>
              <w:pStyle w:val="Style87"/>
              <w:widowControl/>
              <w:spacing w:after="331" w:line="226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Первичный опыт владения художественными материалами и техниками (аппликация,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бумагопластика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коллаж, монотипия). Первичный опыт коллективной деятельности.</w:t>
            </w:r>
          </w:p>
        </w:tc>
      </w:tr>
      <w:tr w:rsidR="00A9322C" w:rsidRPr="00AE1D31" w:rsidTr="00A9322C">
        <w:trPr>
          <w:trHeight w:val="197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Мир полон украшений</w:t>
            </w:r>
          </w:p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Украшения в окружающей действи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тельности. Разнообразие украшений (де</w:t>
            </w:r>
            <w:r w:rsidRPr="00AE1D31">
              <w:rPr>
                <w:rStyle w:val="FontStyle104"/>
                <w:rFonts w:eastAsiaTheme="minorEastAsia"/>
              </w:rPr>
              <w:softHyphen/>
              <w:t>кор). Люди радуются красоте и украша</w:t>
            </w:r>
            <w:r w:rsidRPr="00AE1D31">
              <w:rPr>
                <w:rStyle w:val="FontStyle104"/>
                <w:rFonts w:eastAsiaTheme="minorEastAsia"/>
              </w:rPr>
              <w:softHyphen/>
              <w:t>ют мир вокруг себя.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Мастером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ния. Мастер учит любоваться красотой, развивать наблюдательность; он помо</w:t>
            </w:r>
            <w:r w:rsidRPr="00AE1D31">
              <w:rPr>
                <w:rStyle w:val="FontStyle104"/>
                <w:rFonts w:eastAsiaTheme="minorEastAsia"/>
              </w:rPr>
              <w:softHyphen/>
              <w:t>гает сделать жизнь красивее; он учится у природы.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2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>примеры декоративных украшений в окружающей действитель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ности (в школе, дома, на улице).</w:t>
            </w:r>
          </w:p>
          <w:p w:rsidR="00A9322C" w:rsidRPr="00AE1D31" w:rsidRDefault="00A9322C" w:rsidP="00634F53">
            <w:pPr>
              <w:pStyle w:val="Style29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>эстетически оцени</w:t>
            </w:r>
            <w:r w:rsidRPr="00AE1D31">
              <w:rPr>
                <w:rStyle w:val="FontStyle143"/>
                <w:rFonts w:eastAsiaTheme="minorEastAsia"/>
              </w:rPr>
              <w:softHyphen/>
              <w:t xml:space="preserve">вать </w:t>
            </w:r>
            <w:r w:rsidRPr="00AE1D31">
              <w:rPr>
                <w:rStyle w:val="FontStyle104"/>
                <w:rFonts w:eastAsiaTheme="minorEastAsia"/>
              </w:rPr>
              <w:t>украшения в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неожиданную красоту в не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броских, на первый взгляд незаметных, деталях природы, </w:t>
            </w:r>
            <w:r w:rsidRPr="00AE1D31">
              <w:rPr>
                <w:rStyle w:val="FontStyle143"/>
                <w:rFonts w:eastAsiaTheme="minorEastAsia"/>
              </w:rPr>
              <w:t xml:space="preserve">любоваться </w:t>
            </w:r>
            <w:r w:rsidRPr="00AE1D31">
              <w:rPr>
                <w:rStyle w:val="FontStyle104"/>
                <w:rFonts w:eastAsiaTheme="minorEastAsia"/>
              </w:rPr>
              <w:t>красо</w:t>
            </w:r>
            <w:r w:rsidRPr="00AE1D31">
              <w:rPr>
                <w:rStyle w:val="FontStyle104"/>
                <w:rFonts w:eastAsiaTheme="minorEastAsia"/>
              </w:rPr>
              <w:softHyphen/>
              <w:t>той природы.</w:t>
            </w:r>
          </w:p>
        </w:tc>
      </w:tr>
      <w:tr w:rsidR="00A9322C" w:rsidRPr="00AE1D31" w:rsidTr="00A9322C">
        <w:trPr>
          <w:trHeight w:val="197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Цветы</w:t>
            </w:r>
          </w:p>
          <w:p w:rsidR="00A9322C" w:rsidRPr="00AE1D31" w:rsidRDefault="00A9322C" w:rsidP="00634F53">
            <w:pPr>
              <w:pStyle w:val="Style86"/>
              <w:widowControl/>
              <w:spacing w:before="197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Цветы — украшение Земли. Цветы украшают нашу жизнь. Разнообразие цветов: их форм, окраски, узорчатых деталей.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95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составление (с помощью учителя) букета (корзины) из вырезан</w:t>
            </w:r>
            <w:r w:rsidRPr="00AE1D31">
              <w:rPr>
                <w:rStyle w:val="FontStyle104"/>
                <w:rFonts w:eastAsiaTheme="minorEastAsia"/>
              </w:rPr>
              <w:softHyphen/>
              <w:t>ных сказочных цветов, созданных деть</w:t>
            </w:r>
            <w:r w:rsidRPr="00AE1D31">
              <w:rPr>
                <w:rStyle w:val="FontStyle104"/>
                <w:rFonts w:eastAsiaTheme="minorEastAsia"/>
              </w:rPr>
              <w:softHyphen/>
              <w:t>ми (первая коллективная работа).</w:t>
            </w:r>
            <w:r w:rsidRPr="00AE1D31">
              <w:rPr>
                <w:rStyle w:val="FontStyle95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изображение ска</w:t>
            </w:r>
            <w:r w:rsidRPr="00AE1D31">
              <w:rPr>
                <w:rStyle w:val="FontStyle104"/>
                <w:rFonts w:eastAsiaTheme="minorEastAsia"/>
              </w:rPr>
              <w:softHyphen/>
              <w:t>зочного цветка.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цветная бумага.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роспись цветов-загото</w:t>
            </w:r>
            <w:r w:rsidRPr="00AE1D31">
              <w:rPr>
                <w:rStyle w:val="FontStyle104"/>
                <w:rFonts w:eastAsiaTheme="minorEastAsia"/>
              </w:rPr>
              <w:softHyphen/>
              <w:t>вок, вырезанных из цветной бумаги.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Составлять </w:t>
            </w:r>
            <w:r w:rsidRPr="00AE1D31">
              <w:rPr>
                <w:rStyle w:val="FontStyle104"/>
                <w:rFonts w:eastAsiaTheme="minorEastAsia"/>
              </w:rPr>
              <w:t>из готовых цветов коллективную работу (поместив цветы в нарисованную на большом листе кор</w:t>
            </w:r>
            <w:r w:rsidRPr="00AE1D31">
              <w:rPr>
                <w:rStyle w:val="FontStyle104"/>
                <w:rFonts w:eastAsiaTheme="minorEastAsia"/>
              </w:rPr>
              <w:softHyphen/>
              <w:t>зину или вазу).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559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197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Красоту нужно уметь замечать</w:t>
            </w:r>
          </w:p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63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Развитие наблюдательности. Опыт эстетических впечатлений от красоты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Мастер Украшения учится у приро</w:t>
            </w:r>
            <w:r w:rsidRPr="00AE1D31">
              <w:rPr>
                <w:rStyle w:val="FontStyle104"/>
                <w:rFonts w:eastAsiaTheme="minorEastAsia"/>
              </w:rPr>
              <w:softHyphen/>
              <w:t>ды и помогает нам увидеть ее красоту. Яркая и неброская, тихая и неожидан</w:t>
            </w:r>
            <w:r w:rsidRPr="00AE1D31">
              <w:rPr>
                <w:rStyle w:val="FontStyle104"/>
                <w:rFonts w:eastAsiaTheme="minorEastAsia"/>
              </w:rPr>
              <w:softHyphen/>
              <w:t>ная красота в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и красота форм, узо</w:t>
            </w:r>
            <w:r w:rsidRPr="00AE1D31">
              <w:rPr>
                <w:rStyle w:val="FontStyle104"/>
                <w:rFonts w:eastAsiaTheme="minorEastAsia"/>
              </w:rPr>
              <w:softHyphen/>
              <w:t>ров, расцветок и фактур в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26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4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>природные узоры (сереж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ки на ветке, кисть ягод, иней и т.д.) и </w:t>
            </w:r>
            <w:r w:rsidRPr="00AE1D31">
              <w:rPr>
                <w:rStyle w:val="FontStyle143"/>
                <w:rFonts w:eastAsiaTheme="minorEastAsia"/>
              </w:rPr>
              <w:t xml:space="preserve">любоваться </w:t>
            </w:r>
            <w:r w:rsidRPr="00AE1D31">
              <w:rPr>
                <w:rStyle w:val="FontStyle104"/>
                <w:rFonts w:eastAsiaTheme="minorEastAsia"/>
              </w:rPr>
              <w:t xml:space="preserve">ими, </w:t>
            </w:r>
            <w:r w:rsidRPr="00AE1D31">
              <w:rPr>
                <w:rStyle w:val="FontStyle143"/>
                <w:rFonts w:eastAsiaTheme="minorEastAsia"/>
              </w:rPr>
              <w:t xml:space="preserve">выражать </w:t>
            </w:r>
            <w:r w:rsidRPr="00AE1D31">
              <w:rPr>
                <w:rStyle w:val="FontStyle104"/>
                <w:rFonts w:eastAsiaTheme="minorEastAsia"/>
              </w:rPr>
              <w:t>в бесе</w:t>
            </w:r>
            <w:r w:rsidRPr="00AE1D31">
              <w:rPr>
                <w:rStyle w:val="FontStyle104"/>
                <w:rFonts w:eastAsiaTheme="minorEastAsia"/>
              </w:rPr>
              <w:softHyphen/>
              <w:t>де свои впечатления.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Разглядывать </w:t>
            </w:r>
            <w:r w:rsidRPr="00AE1D31">
              <w:rPr>
                <w:rStyle w:val="FontStyle104"/>
                <w:rFonts w:eastAsiaTheme="minorEastAsia"/>
              </w:rPr>
              <w:t>узоры и формы, соз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данные природой, </w:t>
            </w:r>
            <w:r w:rsidRPr="00AE1D31">
              <w:rPr>
                <w:rStyle w:val="FontStyle143"/>
                <w:rFonts w:eastAsiaTheme="minorEastAsia"/>
              </w:rPr>
              <w:t xml:space="preserve">интерпретировать </w:t>
            </w:r>
            <w:r w:rsidRPr="00AE1D31">
              <w:rPr>
                <w:rStyle w:val="FontStyle104"/>
                <w:rFonts w:eastAsiaTheme="minorEastAsia"/>
              </w:rPr>
              <w:t>их в собственных изображениях и укра</w:t>
            </w:r>
            <w:r w:rsidRPr="00AE1D31">
              <w:rPr>
                <w:rStyle w:val="FontStyle104"/>
                <w:rFonts w:eastAsiaTheme="minorEastAsia"/>
              </w:rPr>
              <w:softHyphen/>
              <w:t>шениях.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  <w:proofErr w:type="gramStart"/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(декоративно) птиц, бабочек, рыб и т.д., передавая характер их узоров, расцветки, форму украшаю</w:t>
            </w:r>
            <w:r w:rsidRPr="00AE1D31">
              <w:rPr>
                <w:rStyle w:val="FontStyle104"/>
                <w:rFonts w:eastAsiaTheme="minorEastAsia"/>
              </w:rPr>
              <w:softHyphen/>
              <w:t>щих их деталей, узорчатую красоту фак</w:t>
            </w:r>
            <w:r w:rsidRPr="00AE1D31">
              <w:rPr>
                <w:rStyle w:val="FontStyle104"/>
                <w:rFonts w:eastAsiaTheme="minorEastAsia"/>
              </w:rPr>
              <w:softHyphen/>
              <w:t>туры.</w:t>
            </w:r>
            <w:proofErr w:type="gramEnd"/>
          </w:p>
        </w:tc>
      </w:tr>
      <w:tr w:rsidR="00A9322C" w:rsidRPr="00AE1D31" w:rsidTr="00A9322C">
        <w:trPr>
          <w:trHeight w:val="197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63"/>
              <w:widowControl/>
              <w:spacing w:before="134"/>
              <w:ind w:left="142"/>
              <w:jc w:val="both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Узоры на крыльях.</w:t>
            </w:r>
          </w:p>
          <w:p w:rsidR="00A9322C" w:rsidRPr="00AE1D31" w:rsidRDefault="00A9322C" w:rsidP="00634F53">
            <w:pPr>
              <w:pStyle w:val="Style86"/>
              <w:widowControl/>
              <w:spacing w:before="24" w:line="240" w:lineRule="auto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Ритм пятен</w:t>
            </w:r>
          </w:p>
          <w:p w:rsidR="00A9322C" w:rsidRPr="00AE1D31" w:rsidRDefault="00A9322C" w:rsidP="00634F53">
            <w:pPr>
              <w:pStyle w:val="Style63"/>
              <w:widowControl/>
              <w:spacing w:line="240" w:lineRule="exact"/>
              <w:ind w:left="142"/>
              <w:jc w:val="both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97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58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</w:t>
            </w:r>
            <w:r>
              <w:rPr>
                <w:rStyle w:val="FontStyle104"/>
                <w:rFonts w:eastAsiaTheme="minorEastAsia"/>
              </w:rPr>
              <w:t>юбование красотой бабочек и рас</w:t>
            </w:r>
            <w:r w:rsidRPr="00AE1D31">
              <w:rPr>
                <w:rStyle w:val="FontStyle104"/>
                <w:rFonts w:eastAsiaTheme="minorEastAsia"/>
              </w:rPr>
              <w:t>сматривание узоров на их крыльях.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Ритмический узор пятен и симмет</w:t>
            </w:r>
            <w:r w:rsidRPr="00AE1D31">
              <w:rPr>
                <w:rStyle w:val="FontStyle104"/>
                <w:rFonts w:eastAsiaTheme="minorEastAsia"/>
              </w:rPr>
              <w:softHyphen/>
              <w:t>ричный повтор.</w:t>
            </w:r>
          </w:p>
          <w:p w:rsidR="00A9322C" w:rsidRPr="00AE1D31" w:rsidRDefault="00A9322C" w:rsidP="00634F53">
            <w:pPr>
              <w:pStyle w:val="Style86"/>
              <w:widowControl/>
              <w:spacing w:before="72" w:line="22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Задание: украшение крыльев бабочки (бабочка украшается по вырезанной учителем заготовке или рисуется (круп</w:t>
            </w:r>
            <w:r w:rsidRPr="00AE1D31">
              <w:rPr>
                <w:rStyle w:val="FontStyle104"/>
                <w:rFonts w:eastAsiaTheme="minorEastAsia"/>
              </w:rPr>
              <w:softHyphen/>
              <w:t>но на весь лист) детьми).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крупная и тон</w:t>
            </w:r>
            <w:r w:rsidRPr="00AE1D31">
              <w:rPr>
                <w:rStyle w:val="FontStyle104"/>
                <w:rFonts w:eastAsiaTheme="minorEastAsia"/>
              </w:rPr>
              <w:softHyphen/>
              <w:t>кая кисти, цветная или белая бумага (возможна работа графическими мате</w:t>
            </w:r>
            <w:r w:rsidRPr="00AE1D31">
              <w:rPr>
                <w:rStyle w:val="FontStyle104"/>
                <w:rFonts w:eastAsiaTheme="minorEastAsia"/>
              </w:rPr>
              <w:softHyphen/>
              <w:t>риалами).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58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простые основы симмет</w:t>
            </w:r>
            <w:r w:rsidRPr="00AE1D31">
              <w:rPr>
                <w:rStyle w:val="FontStyle104"/>
                <w:rFonts w:eastAsiaTheme="minorEastAsia"/>
              </w:rPr>
              <w:softHyphen/>
              <w:t>рии.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ритмические повторы узо</w:t>
            </w:r>
            <w:r w:rsidRPr="00AE1D31">
              <w:rPr>
                <w:rStyle w:val="FontStyle104"/>
                <w:rFonts w:eastAsiaTheme="minorEastAsia"/>
              </w:rPr>
              <w:softHyphen/>
              <w:t>ров в природе, ритмические соотношения больших  мелких форм в узоре.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9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7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63"/>
              <w:widowControl/>
              <w:spacing w:before="211"/>
              <w:ind w:left="142"/>
              <w:jc w:val="both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Красивые рыбы.</w:t>
            </w:r>
          </w:p>
          <w:p w:rsidR="00A9322C" w:rsidRPr="00AE1D31" w:rsidRDefault="00A9322C" w:rsidP="00634F53">
            <w:pPr>
              <w:pStyle w:val="Style86"/>
              <w:widowControl/>
              <w:spacing w:before="24" w:line="240" w:lineRule="auto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Монотипия</w:t>
            </w:r>
          </w:p>
          <w:p w:rsidR="00A9322C" w:rsidRPr="00AE1D31" w:rsidRDefault="00A9322C" w:rsidP="00634F53">
            <w:pPr>
              <w:pStyle w:val="Style63"/>
              <w:widowControl/>
              <w:spacing w:before="134"/>
              <w:ind w:left="142"/>
              <w:jc w:val="both"/>
              <w:rPr>
                <w:rStyle w:val="FontStyle143"/>
                <w:rFonts w:eastAsiaTheme="minorEastAsia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новыми возможнос</w:t>
            </w:r>
            <w:r w:rsidRPr="00AE1D31">
              <w:rPr>
                <w:rStyle w:val="FontStyle104"/>
                <w:rFonts w:eastAsiaTheme="minorEastAsia"/>
              </w:rPr>
              <w:softHyphen/>
              <w:t>тями художественных материалов и но</w:t>
            </w:r>
            <w:r w:rsidRPr="00AE1D31">
              <w:rPr>
                <w:rStyle w:val="FontStyle104"/>
                <w:rFonts w:eastAsiaTheme="minorEastAsia"/>
              </w:rPr>
              <w:softHyphen/>
              <w:t>выми техниками. Развитие навыков ра</w:t>
            </w:r>
            <w:r w:rsidRPr="00AE1D31">
              <w:rPr>
                <w:rStyle w:val="FontStyle104"/>
                <w:rFonts w:eastAsiaTheme="minorEastAsia"/>
              </w:rPr>
              <w:softHyphen/>
              <w:t>боты красками, цветом.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Ритмическое соотношение пятна и линии. Симметрия, повтор, ритм, сво</w:t>
            </w:r>
            <w:r w:rsidRPr="00AE1D31">
              <w:rPr>
                <w:rStyle w:val="FontStyle104"/>
                <w:rFonts w:eastAsiaTheme="minorEastAsia"/>
              </w:rPr>
              <w:softHyphen/>
              <w:t>бодный фантазийный узор. Знакомство с техникой монотипии (отпечаток кра</w:t>
            </w:r>
            <w:r w:rsidRPr="00AE1D31">
              <w:rPr>
                <w:rStyle w:val="FontStyle104"/>
                <w:rFonts w:eastAsiaTheme="minorEastAsia"/>
              </w:rPr>
              <w:softHyphen/>
              <w:t>сочного пятна).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 позиций Мастера Украшения учимся видеть красоту разнообразных поверхностей (любоваться узорами че</w:t>
            </w:r>
            <w:r w:rsidRPr="00AE1D31">
              <w:rPr>
                <w:rStyle w:val="FontStyle104"/>
                <w:rFonts w:eastAsiaTheme="minorEastAsia"/>
              </w:rPr>
              <w:softHyphen/>
              <w:t>шуи рыбы, корой дерева, рябью на во</w:t>
            </w:r>
            <w:r w:rsidRPr="00AE1D31">
              <w:rPr>
                <w:rStyle w:val="FontStyle104"/>
                <w:rFonts w:eastAsiaTheme="minorEastAsia"/>
              </w:rPr>
              <w:softHyphen/>
              <w:t>де,</w:t>
            </w:r>
            <w:r>
              <w:rPr>
                <w:rStyle w:val="FontStyle104"/>
                <w:rFonts w:eastAsiaTheme="minorEastAsia"/>
              </w:rPr>
              <w:t xml:space="preserve"> спилами камней, листьями расте</w:t>
            </w:r>
            <w:r w:rsidRPr="00AE1D31">
              <w:rPr>
                <w:rStyle w:val="FontStyle104"/>
                <w:rFonts w:eastAsiaTheme="minorEastAsia"/>
              </w:rPr>
              <w:t>ни</w:t>
            </w:r>
            <w:r>
              <w:rPr>
                <w:rStyle w:val="FontStyle104"/>
                <w:rFonts w:eastAsiaTheme="minorEastAsia"/>
              </w:rPr>
              <w:t>й, шероховатыми и гладкими рако</w:t>
            </w:r>
            <w:r w:rsidRPr="00AE1D31">
              <w:rPr>
                <w:rStyle w:val="FontStyle104"/>
                <w:rFonts w:eastAsiaTheme="minorEastAsia"/>
              </w:rPr>
              <w:t>винами, кожей змеи или ящерицы на фотографиях). Мир наполнен неброс</w:t>
            </w:r>
            <w:r w:rsidRPr="00AE1D31">
              <w:rPr>
                <w:rStyle w:val="FontStyle104"/>
                <w:rFonts w:eastAsiaTheme="minorEastAsia"/>
              </w:rPr>
              <w:softHyphen/>
              <w:t>кими рисунками узоров разных поверхностей, их надо уметь замечать.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Монотипия — это цветное пятно (в форме рыбы), сделанное гуашью или акварелью на бумаге, которое сразу от</w:t>
            </w:r>
            <w:r w:rsidRPr="00AE1D31">
              <w:rPr>
                <w:rStyle w:val="FontStyle104"/>
                <w:rFonts w:eastAsiaTheme="minorEastAsia"/>
              </w:rPr>
              <w:softHyphen/>
              <w:t>печатывается (прижимается рукой) на другом листе. Пятно приобретает выра</w:t>
            </w:r>
            <w:r w:rsidRPr="00AE1D31">
              <w:rPr>
                <w:rStyle w:val="FontStyle104"/>
                <w:rFonts w:eastAsiaTheme="minorEastAsia"/>
              </w:rPr>
              <w:softHyphen/>
              <w:t>зительную фактуру.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40" w:lineRule="exact"/>
              <w:ind w:left="142" w:firstLine="0"/>
              <w:rPr>
                <w:rStyle w:val="FontStyle14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украшение рыбок узорами чешуи (в технике монотипии с графической дорисовкой)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(акварель), фло</w:t>
            </w:r>
            <w:r w:rsidRPr="00AE1D31">
              <w:rPr>
                <w:rStyle w:val="FontStyle104"/>
                <w:rFonts w:eastAsiaTheme="minorEastAsia"/>
              </w:rPr>
              <w:softHyphen/>
              <w:t>мастер или тушь, палочка, бумага.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простые приемы работы в технике плоскостной и объемной ап</w:t>
            </w:r>
            <w:r w:rsidRPr="00AE1D31">
              <w:rPr>
                <w:rStyle w:val="FontStyle104"/>
                <w:rFonts w:eastAsiaTheme="minorEastAsia"/>
              </w:rPr>
              <w:softHyphen/>
              <w:t>пликации, живописной и графической росписи, монотипии и т.д.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ритмические соотношения пятна и линии в узоре.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декоративную красоту фак</w:t>
            </w:r>
            <w:r w:rsidRPr="00AE1D31">
              <w:rPr>
                <w:rStyle w:val="FontStyle104"/>
                <w:rFonts w:eastAsiaTheme="minorEastAsia"/>
              </w:rPr>
              <w:softHyphen/>
              <w:t>турных поверхностей в природных узо</w:t>
            </w:r>
            <w:r w:rsidRPr="00AE1D31">
              <w:rPr>
                <w:rStyle w:val="FontStyle104"/>
                <w:rFonts w:eastAsiaTheme="minorEastAsia"/>
              </w:rPr>
              <w:softHyphen/>
              <w:t>рах.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Освоить </w:t>
            </w:r>
            <w:r w:rsidRPr="00AE1D31">
              <w:rPr>
                <w:rStyle w:val="FontStyle104"/>
                <w:rFonts w:eastAsiaTheme="minorEastAsia"/>
              </w:rPr>
              <w:t>простые приемы техники монотипии.</w:t>
            </w:r>
          </w:p>
          <w:p w:rsidR="00A9322C" w:rsidRPr="00AE1D31" w:rsidRDefault="00A9322C" w:rsidP="00634F53">
            <w:pPr>
              <w:pStyle w:val="Style29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>Развитие наблюдательности и эс</w:t>
            </w:r>
            <w:r w:rsidRPr="00AE1D31">
              <w:rPr>
                <w:rStyle w:val="FontStyle143"/>
                <w:rFonts w:eastAsiaTheme="minorEastAsia"/>
              </w:rPr>
              <w:t xml:space="preserve">тетического понимания </w:t>
            </w:r>
            <w:r w:rsidRPr="00AE1D31">
              <w:rPr>
                <w:rStyle w:val="FontStyle104"/>
                <w:rFonts w:eastAsiaTheme="minorEastAsia"/>
              </w:rPr>
              <w:t>красоты разнообразных фактур природного мира.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Научиться </w:t>
            </w:r>
            <w:r w:rsidRPr="00AE1D31">
              <w:rPr>
                <w:rStyle w:val="FontStyle104"/>
                <w:rFonts w:eastAsiaTheme="minorEastAsia"/>
              </w:rPr>
              <w:t>соотносить пятно и ли</w:t>
            </w:r>
            <w:r w:rsidRPr="00AE1D31">
              <w:rPr>
                <w:rStyle w:val="FontStyle104"/>
                <w:rFonts w:eastAsiaTheme="minorEastAsia"/>
              </w:rPr>
              <w:softHyphen/>
              <w:t>нию в декоративном узоре.</w:t>
            </w:r>
          </w:p>
          <w:p w:rsidR="00A9322C" w:rsidRPr="00AE1D31" w:rsidRDefault="00A9322C" w:rsidP="00634F53">
            <w:pPr>
              <w:pStyle w:val="Style87"/>
              <w:widowControl/>
              <w:spacing w:before="158" w:line="25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197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63"/>
              <w:widowControl/>
              <w:spacing w:before="48"/>
              <w:ind w:left="142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Украшения птиц.</w:t>
            </w:r>
          </w:p>
          <w:p w:rsidR="00A9322C" w:rsidRPr="00AE1D31" w:rsidRDefault="00A9322C" w:rsidP="00634F53">
            <w:pPr>
              <w:pStyle w:val="Style86"/>
              <w:widowControl/>
              <w:spacing w:before="24" w:line="240" w:lineRule="auto"/>
              <w:ind w:left="142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b w:val="0"/>
                <w:sz w:val="22"/>
                <w:szCs w:val="22"/>
              </w:rPr>
              <w:t>Объемная</w:t>
            </w: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 xml:space="preserve"> </w:t>
            </w: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аппликация</w:t>
            </w:r>
          </w:p>
          <w:p w:rsidR="00A9322C" w:rsidRPr="00AE1D31" w:rsidRDefault="00A9322C" w:rsidP="00634F53">
            <w:pPr>
              <w:pStyle w:val="Style63"/>
              <w:widowControl/>
              <w:spacing w:before="211"/>
              <w:ind w:left="142"/>
              <w:jc w:val="both"/>
              <w:rPr>
                <w:rStyle w:val="FontStyle143"/>
                <w:rFonts w:eastAsiaTheme="minorEastAsia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украшений в природе и различные формы украшений. Много</w:t>
            </w:r>
            <w:r w:rsidRPr="00AE1D31">
              <w:rPr>
                <w:rStyle w:val="FontStyle104"/>
                <w:rFonts w:eastAsiaTheme="minorEastAsia"/>
              </w:rPr>
              <w:softHyphen/>
              <w:t>образие форм декоративных элементов.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Украшения помогает рас</w:t>
            </w:r>
            <w:r w:rsidRPr="00AE1D31">
              <w:rPr>
                <w:rStyle w:val="FontStyle104"/>
                <w:rFonts w:eastAsiaTheme="minorEastAsia"/>
              </w:rPr>
              <w:softHyphen/>
              <w:t>сматривать птиц, обращая внимание не только на цветной орнамент окраски, но и на форму хохолков, хвостов, оформление лапок. Наряд птицы помогает понять характер (веселая, быстрая, важная)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Развитие начальных навыков объем</w:t>
            </w:r>
            <w:r w:rsidRPr="00AE1D31">
              <w:rPr>
                <w:rStyle w:val="FontStyle104"/>
                <w:rFonts w:eastAsiaTheme="minorEastAsia"/>
              </w:rPr>
              <w:softHyphen/>
              <w:t>ной работы с бумагой разной фактуры.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нарядной птицы в технике объемной апплика</w:t>
            </w:r>
            <w:r w:rsidRPr="00AE1D31">
              <w:rPr>
                <w:rStyle w:val="FontStyle104"/>
                <w:rFonts w:eastAsiaTheme="minorEastAsia"/>
              </w:rPr>
              <w:softHyphen/>
              <w:t>ции, коллажа.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>
              <w:rPr>
                <w:rStyle w:val="FontStyle104"/>
                <w:rFonts w:eastAsiaTheme="minorEastAsia"/>
              </w:rPr>
              <w:t xml:space="preserve">разноцветная и </w:t>
            </w:r>
            <w:proofErr w:type="spellStart"/>
            <w:r>
              <w:rPr>
                <w:rStyle w:val="FontStyle104"/>
                <w:rFonts w:eastAsiaTheme="minorEastAsia"/>
              </w:rPr>
              <w:t>разно</w:t>
            </w:r>
            <w:r w:rsidRPr="00AE1D31">
              <w:rPr>
                <w:rStyle w:val="FontStyle104"/>
                <w:rFonts w:eastAsiaTheme="minorEastAsia"/>
              </w:rPr>
              <w:t>фактурная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бумага, ножницы, клей.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63"/>
              <w:widowControl/>
              <w:spacing w:before="62" w:line="230" w:lineRule="exact"/>
              <w:ind w:left="142"/>
              <w:jc w:val="right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>Развитие декоративного чувства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 рассматривании цвета и фактуры материала, при совмещении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 характер формы </w:t>
            </w:r>
            <w:r w:rsidRPr="00AE1D31">
              <w:rPr>
                <w:rStyle w:val="FontStyle104"/>
                <w:rFonts w:eastAsiaTheme="minorEastAsia"/>
              </w:rPr>
              <w:t>декора</w:t>
            </w:r>
            <w:r w:rsidRPr="00AE1D31">
              <w:rPr>
                <w:rStyle w:val="FontStyle104"/>
                <w:rFonts w:eastAsiaTheme="minorEastAsia"/>
              </w:rPr>
              <w:softHyphen/>
              <w:t>тивно понимаемых элементов в приро</w:t>
            </w:r>
            <w:r w:rsidRPr="00AE1D31">
              <w:rPr>
                <w:rStyle w:val="FontStyle104"/>
                <w:rFonts w:eastAsiaTheme="minorEastAsia"/>
              </w:rPr>
              <w:softHyphen/>
              <w:t>де, их выразительность.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Овладеть </w:t>
            </w:r>
            <w:r w:rsidRPr="00AE1D31">
              <w:rPr>
                <w:rStyle w:val="FontStyle104"/>
                <w:rFonts w:eastAsiaTheme="minorEastAsia"/>
              </w:rPr>
              <w:t>первичными навыками работы в объемной аппликации и коллаже.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3515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226" w:line="24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Узоры, которые создали люди</w:t>
            </w:r>
          </w:p>
          <w:p w:rsidR="00A9322C" w:rsidRPr="00AE1D31" w:rsidRDefault="00A9322C" w:rsidP="00634F53">
            <w:pPr>
              <w:pStyle w:val="Style63"/>
              <w:widowControl/>
              <w:spacing w:before="48"/>
              <w:ind w:left="142"/>
              <w:rPr>
                <w:rStyle w:val="FontStyle143"/>
                <w:rFonts w:eastAsiaTheme="minorEastAsia"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221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узоров (орнаментов),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данных человеком. Разнообразие орна</w:t>
            </w:r>
            <w:r w:rsidRPr="00AE1D31">
              <w:rPr>
                <w:rStyle w:val="FontStyle104"/>
                <w:rFonts w:eastAsiaTheme="minorEastAsia"/>
              </w:rPr>
              <w:softHyphen/>
              <w:t>ментов и их применение в предметном окружении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Природные и изобразительные мо</w:t>
            </w:r>
            <w:r w:rsidRPr="00AE1D31">
              <w:rPr>
                <w:rStyle w:val="FontStyle104"/>
                <w:rFonts w:eastAsiaTheme="minorEastAsia"/>
              </w:rPr>
              <w:softHyphen/>
              <w:t>тивы в орнаменте.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Образные и эмоциональные впечат</w:t>
            </w:r>
            <w:r w:rsidRPr="00AE1D31">
              <w:rPr>
                <w:rStyle w:val="FontStyle104"/>
                <w:rFonts w:eastAsiaTheme="minorEastAsia"/>
              </w:rPr>
              <w:softHyphen/>
              <w:t>ления от орнаментов.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Где можно встретить орнаменты? Что они украшают?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своего орнамен</w:t>
            </w:r>
            <w:r w:rsidRPr="00AE1D31">
              <w:rPr>
                <w:rStyle w:val="FontStyle104"/>
                <w:rFonts w:eastAsiaTheme="minorEastAsia"/>
              </w:rPr>
              <w:softHyphen/>
              <w:t>тального рисунка на основе получен</w:t>
            </w:r>
            <w:r w:rsidRPr="00AE1D31">
              <w:rPr>
                <w:rStyle w:val="FontStyle104"/>
                <w:rFonts w:eastAsiaTheme="minorEastAsia"/>
              </w:rPr>
              <w:softHyphen/>
              <w:t>ных впечатлений.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листы цветной бумаги.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6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Находить </w:t>
            </w:r>
            <w:r w:rsidRPr="00AE1D31">
              <w:rPr>
                <w:rStyle w:val="FontStyle104"/>
                <w:rFonts w:eastAsiaTheme="minorEastAsia"/>
              </w:rPr>
              <w:t>орнаментальные укра</w:t>
            </w:r>
            <w:r w:rsidRPr="00AE1D31">
              <w:rPr>
                <w:rStyle w:val="FontStyle104"/>
                <w:rFonts w:eastAsiaTheme="minorEastAsia"/>
              </w:rPr>
              <w:softHyphen/>
              <w:t>шения в предметном окружении чело</w:t>
            </w:r>
            <w:r w:rsidRPr="00AE1D31">
              <w:rPr>
                <w:rStyle w:val="FontStyle104"/>
                <w:rFonts w:eastAsiaTheme="minorEastAsia"/>
              </w:rPr>
              <w:softHyphen/>
              <w:t>века, в предметах, созданных человеком.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>орнаменты, нахо</w:t>
            </w:r>
            <w:r w:rsidRPr="00AE1D31">
              <w:rPr>
                <w:rStyle w:val="FontStyle104"/>
                <w:rFonts w:eastAsiaTheme="minorEastAsia"/>
              </w:rPr>
              <w:softHyphen/>
              <w:t>дить в них природные мотивы и гео</w:t>
            </w:r>
            <w:r w:rsidRPr="00AE1D31">
              <w:rPr>
                <w:rStyle w:val="FontStyle104"/>
                <w:rFonts w:eastAsiaTheme="minorEastAsia"/>
              </w:rPr>
              <w:softHyphen/>
              <w:t>метрические мотивы.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>свой орнамент: об</w:t>
            </w:r>
            <w:r w:rsidRPr="00AE1D31">
              <w:rPr>
                <w:rStyle w:val="FontStyle104"/>
                <w:rFonts w:eastAsiaTheme="minorEastAsia"/>
              </w:rPr>
              <w:softHyphen/>
              <w:t>разно, свободно написать красками и кистью декоративный эскиз на листе бумаги.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Получать </w:t>
            </w:r>
            <w:r w:rsidRPr="00AE1D31">
              <w:rPr>
                <w:rStyle w:val="FontStyle104"/>
                <w:rFonts w:eastAsiaTheme="minorEastAsia"/>
              </w:rPr>
              <w:t>первичные навыки деко</w:t>
            </w:r>
            <w:r w:rsidRPr="00AE1D31">
              <w:rPr>
                <w:rStyle w:val="FontStyle104"/>
                <w:rFonts w:eastAsiaTheme="minorEastAsia"/>
              </w:rPr>
              <w:softHyphen/>
              <w:t>ративного изображения.</w:t>
            </w:r>
          </w:p>
          <w:p w:rsidR="00A9322C" w:rsidRPr="00AE1D31" w:rsidRDefault="00A9322C" w:rsidP="00634F53">
            <w:pPr>
              <w:pStyle w:val="Style63"/>
              <w:widowControl/>
              <w:spacing w:before="62" w:line="230" w:lineRule="exact"/>
              <w:ind w:left="142"/>
              <w:jc w:val="right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226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Как украшает себя человек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Украшения человека рассказывают о своем хозяине. 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Что могут рассказать украшения? Какие украшения бывают у разных лю</w:t>
            </w:r>
            <w:r w:rsidRPr="00AE1D31">
              <w:rPr>
                <w:rStyle w:val="FontStyle104"/>
                <w:rFonts w:eastAsiaTheme="minorEastAsia"/>
              </w:rPr>
              <w:softHyphen/>
              <w:t>дей? Когда и зачем украшают себя лю</w:t>
            </w:r>
            <w:r w:rsidRPr="00AE1D31">
              <w:rPr>
                <w:rStyle w:val="FontStyle104"/>
                <w:rFonts w:eastAsiaTheme="minorEastAsia"/>
              </w:rPr>
              <w:softHyphen/>
              <w:t>ди? Украшения могут рассказать окру</w:t>
            </w:r>
            <w:r w:rsidRPr="00AE1D31">
              <w:rPr>
                <w:rStyle w:val="FontStyle104"/>
                <w:rFonts w:eastAsiaTheme="minorEastAsia"/>
              </w:rPr>
              <w:softHyphen/>
              <w:t>жающим, кто ты такой, каковы твои намерения.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любимых ска</w:t>
            </w:r>
            <w:r w:rsidRPr="00AE1D31">
              <w:rPr>
                <w:rStyle w:val="FontStyle104"/>
                <w:rFonts w:eastAsiaTheme="minorEastAsia"/>
              </w:rPr>
              <w:softHyphen/>
              <w:t>зочных героев и их украшений.</w:t>
            </w:r>
          </w:p>
          <w:p w:rsidR="00A9322C" w:rsidRPr="00AE1D31" w:rsidRDefault="00A9322C" w:rsidP="00634F53">
            <w:pPr>
              <w:pStyle w:val="Style82"/>
              <w:widowControl/>
              <w:spacing w:line="24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кисть, цветная бумага.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34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>изображения ска</w:t>
            </w:r>
            <w:r w:rsidRPr="00AE1D31">
              <w:rPr>
                <w:rStyle w:val="FontStyle104"/>
                <w:rFonts w:eastAsiaTheme="minorEastAsia"/>
              </w:rPr>
              <w:softHyphen/>
              <w:t>зочных героев в детских книгах.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украшения как зна</w:t>
            </w:r>
            <w:r w:rsidRPr="00AE1D31">
              <w:rPr>
                <w:rStyle w:val="FontStyle104"/>
                <w:rFonts w:eastAsiaTheme="minorEastAsia"/>
              </w:rPr>
              <w:softHyphen/>
              <w:t>ки, помогающие узнавать героев и ха</w:t>
            </w:r>
            <w:r w:rsidRPr="00AE1D31">
              <w:rPr>
                <w:rStyle w:val="FontStyle104"/>
                <w:rFonts w:eastAsiaTheme="minorEastAsia"/>
              </w:rPr>
              <w:softHyphen/>
              <w:t>рактеризующие их.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сказочных героев, опираясь на изображения характерных для них украшений (шляпа Незнайки и Красной Шапочки, Кот в сапогах и т.д.).</w:t>
            </w:r>
          </w:p>
          <w:p w:rsidR="00A9322C" w:rsidRPr="00AE1D31" w:rsidRDefault="00A9322C" w:rsidP="00634F53">
            <w:pPr>
              <w:pStyle w:val="Style87"/>
              <w:widowControl/>
              <w:spacing w:before="168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Мастер Украшения помогает сделать праз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дник  (обобщение темы)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Без праздничных украшений нет праздника. Подготовка к Новому году.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Традиционные новогодние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ния. Украшения для новогоднего кар</w:t>
            </w:r>
            <w:r w:rsidRPr="00AE1D31">
              <w:rPr>
                <w:rStyle w:val="FontStyle104"/>
                <w:rFonts w:eastAsiaTheme="minorEastAsia"/>
              </w:rPr>
              <w:softHyphen/>
              <w:t>навала. Новые навыки работы с бума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гой. Обобщение материала всей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темы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: какие бывают украшения и зачем они нужны?</w:t>
            </w:r>
          </w:p>
          <w:p w:rsidR="00A9322C" w:rsidRPr="00AE1D31" w:rsidRDefault="00A9322C" w:rsidP="00634F53">
            <w:pPr>
              <w:pStyle w:val="Style52"/>
              <w:widowControl/>
              <w:spacing w:line="22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украшения для новогодней елки или карнавальных го</w:t>
            </w:r>
            <w:r w:rsidRPr="00AE1D31">
              <w:rPr>
                <w:rStyle w:val="FontStyle104"/>
                <w:rFonts w:eastAsiaTheme="minorEastAsia"/>
              </w:rPr>
              <w:softHyphen/>
              <w:t>ловных уборов; коллективного панно «Новогодняя елка».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фоль</w:t>
            </w:r>
            <w:r w:rsidRPr="00AE1D31">
              <w:rPr>
                <w:rStyle w:val="FontStyle104"/>
                <w:rFonts w:eastAsiaTheme="minorEastAsia"/>
              </w:rPr>
              <w:softHyphen/>
              <w:t>га, серпантин, ножницы, клей.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Придумать, </w:t>
            </w:r>
            <w:r w:rsidRPr="00AE1D31">
              <w:rPr>
                <w:rStyle w:val="FontStyle104"/>
                <w:rFonts w:eastAsiaTheme="minorEastAsia"/>
              </w:rPr>
              <w:t>как можно украсить свой кла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сс к пр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азднику Нового года, какие можно придумать украшения, фантазируя на основе несложного алго</w:t>
            </w:r>
            <w:r w:rsidRPr="00AE1D31">
              <w:rPr>
                <w:rStyle w:val="FontStyle104"/>
                <w:rFonts w:eastAsiaTheme="minorEastAsia"/>
              </w:rPr>
              <w:softHyphen/>
              <w:t>ритма действий.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несложные новогодние украшения из цветной бумаги (гирлян</w:t>
            </w:r>
            <w:r w:rsidRPr="00AE1D31">
              <w:rPr>
                <w:rStyle w:val="FontStyle104"/>
                <w:rFonts w:eastAsiaTheme="minorEastAsia"/>
              </w:rPr>
              <w:softHyphen/>
              <w:t>ды, елочные игрушки, карнавальные го</w:t>
            </w:r>
            <w:r w:rsidRPr="00AE1D31">
              <w:rPr>
                <w:rStyle w:val="FontStyle104"/>
                <w:rFonts w:eastAsiaTheme="minorEastAsia"/>
              </w:rPr>
              <w:softHyphen/>
              <w:t>ловные уборы).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35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Выделять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>деятель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ность по изображению и украшению, новогодних украшений.</w:t>
            </w:r>
          </w:p>
        </w:tc>
      </w:tr>
      <w:tr w:rsidR="00A9322C" w:rsidRPr="00AE1D31" w:rsidTr="00A9322C">
        <w:trPr>
          <w:trHeight w:val="599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103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97099F" w:rsidRDefault="00A9322C" w:rsidP="00634F53">
            <w:pPr>
              <w:pStyle w:val="Style77"/>
              <w:widowControl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>Ты строишь (11 ч)</w:t>
            </w:r>
          </w:p>
          <w:p w:rsidR="00A9322C" w:rsidRPr="00AE1D31" w:rsidRDefault="00A9322C" w:rsidP="00634F53">
            <w:pPr>
              <w:pStyle w:val="Style82"/>
              <w:widowControl/>
              <w:spacing w:line="211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      </w:r>
          </w:p>
          <w:p w:rsidR="00A9322C" w:rsidRPr="00AE1D31" w:rsidRDefault="00A9322C" w:rsidP="00634F53">
            <w:pPr>
              <w:pStyle w:val="Style82"/>
              <w:widowControl/>
              <w:spacing w:line="21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Постройки — олицетворение конструктивной художественной деятельности. Умение видеть конструкцию формы предмета лежит в основе умения рисовать.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Разные типы построек. Первичные умения видеть конструкцию, т.е. построение предмета.</w:t>
            </w:r>
          </w:p>
          <w:p w:rsidR="00A9322C" w:rsidRPr="00AE1D31" w:rsidRDefault="00A9322C" w:rsidP="00634F53">
            <w:pPr>
              <w:pStyle w:val="Style82"/>
              <w:widowControl/>
              <w:spacing w:line="20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Первичный опыт владения художественными материалами и техниками конструирования. Первичный опыт коллективной работы.</w:t>
            </w:r>
          </w:p>
        </w:tc>
      </w:tr>
      <w:tr w:rsidR="00A9322C" w:rsidRPr="00AE1D31" w:rsidTr="00A9322C">
        <w:trPr>
          <w:trHeight w:val="2236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Постройки в нашей жизни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Первичное знакомство с архитекту</w:t>
            </w:r>
            <w:r w:rsidRPr="00AE1D31">
              <w:rPr>
                <w:rStyle w:val="FontStyle104"/>
                <w:rFonts w:eastAsiaTheme="minorEastAsia"/>
              </w:rPr>
              <w:softHyphen/>
              <w:t>рой и дизайном. Постройки в окру</w:t>
            </w:r>
            <w:r w:rsidRPr="00AE1D31">
              <w:rPr>
                <w:rStyle w:val="FontStyle104"/>
                <w:rFonts w:eastAsiaTheme="minorEastAsia"/>
              </w:rPr>
              <w:softHyphen/>
              <w:t>жающей нас жизни.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Постройки, сделанные человеком. Строят не только дома, но и вещи,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давая для них нужную форму — удоб</w:t>
            </w:r>
            <w:r w:rsidRPr="00AE1D31">
              <w:rPr>
                <w:rStyle w:val="FontStyle104"/>
                <w:rFonts w:eastAsiaTheme="minorEastAsia"/>
              </w:rPr>
              <w:softHyphen/>
              <w:t>ную и красивую.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Мастером Постройки, который помогает придумать, как будут выглядеть разные дома или вещи, для кого их строить и из каких материалов.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>раз</w:t>
            </w:r>
            <w:r w:rsidRPr="00AE1D31">
              <w:rPr>
                <w:rStyle w:val="FontStyle104"/>
                <w:rFonts w:eastAsiaTheme="minorEastAsia"/>
              </w:rPr>
              <w:softHyphen/>
              <w:t>личные архитектурные постройки, ил</w:t>
            </w:r>
            <w:r w:rsidRPr="00AE1D31">
              <w:rPr>
                <w:rStyle w:val="FontStyle104"/>
                <w:rFonts w:eastAsiaTheme="minorEastAsia"/>
              </w:rPr>
              <w:softHyphen/>
              <w:t>люстрации из детских книг с изображе</w:t>
            </w:r>
            <w:r w:rsidRPr="00AE1D31">
              <w:rPr>
                <w:rStyle w:val="FontStyle104"/>
                <w:rFonts w:eastAsiaTheme="minorEastAsia"/>
              </w:rPr>
              <w:softHyphen/>
              <w:t>нием жилищ, предметов современного дизайна с целью развития наблюдатель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ности и представлений о многообразии и выразительности конструктивных про</w:t>
            </w:r>
            <w:r w:rsidRPr="00AE1D31">
              <w:rPr>
                <w:rStyle w:val="FontStyle104"/>
                <w:rFonts w:eastAsiaTheme="minorEastAsia"/>
              </w:rPr>
              <w:softHyphen/>
              <w:t>странственных форм.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Приобретать </w:t>
            </w:r>
            <w:r w:rsidRPr="00AE1D31">
              <w:rPr>
                <w:rStyle w:val="FontStyle104"/>
                <w:rFonts w:eastAsiaTheme="minorEastAsia"/>
              </w:rPr>
              <w:t>первичные навыки структурирования пространственной формы.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Дома бывают разными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архитектурных по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строек и их назначение. 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Из каких частей может состоять дом?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Составные части (элементы) дома (стены, крыша, фундамент, двери, окна и т.д.) и разнообразие их форм.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before="96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сказочного дома для себя и своих друзей.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цветные мелки, тони</w:t>
            </w:r>
            <w:r w:rsidRPr="00AE1D31">
              <w:rPr>
                <w:rStyle w:val="FontStyle104"/>
                <w:rFonts w:eastAsiaTheme="minorEastAsia"/>
              </w:rPr>
              <w:softHyphen/>
              <w:t>рованная бумага.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построение на бумаге дома с помощью печаток.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разведенная на блюд</w:t>
            </w:r>
            <w:r w:rsidRPr="00AE1D31">
              <w:rPr>
                <w:rStyle w:val="FontStyle104"/>
                <w:rFonts w:eastAsiaTheme="minorEastAsia"/>
              </w:rPr>
              <w:softHyphen/>
              <w:t>це гуашь (акварель) одного цвета, ко</w:t>
            </w:r>
            <w:r w:rsidRPr="00AE1D31">
              <w:rPr>
                <w:rStyle w:val="FontStyle104"/>
                <w:rFonts w:eastAsiaTheme="minorEastAsia"/>
              </w:rPr>
              <w:softHyphen/>
              <w:t>робок, ластик, колпачок от ручки (в качестве печатки), шероховатая бумага.</w:t>
            </w:r>
            <w:proofErr w:type="gramEnd"/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>внешний вид архитек</w:t>
            </w:r>
            <w:r w:rsidRPr="00AE1D31">
              <w:rPr>
                <w:rStyle w:val="FontStyle104"/>
                <w:rFonts w:eastAsiaTheme="minorEastAsia"/>
              </w:rPr>
              <w:softHyphen/>
              <w:t>турной постройки с ее назначением.</w:t>
            </w:r>
            <w:r w:rsidRPr="00AE1D31">
              <w:rPr>
                <w:rStyle w:val="FontStyle143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Анализировать, </w:t>
            </w:r>
            <w:r w:rsidRPr="00AE1D31">
              <w:rPr>
                <w:rStyle w:val="FontStyle104"/>
                <w:rFonts w:eastAsiaTheme="minorEastAsia"/>
              </w:rPr>
              <w:t>из каких основных частей состоят дома.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изображение дома с помощью печаток («кирпичиков»).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19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Домики, которые по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строила природа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04"/>
                <w:rFonts w:eastAsiaTheme="minorEastAsia"/>
              </w:rPr>
              <w:t>Многообразие природных построек (стручки, орешки, раковины, норки, гнезда, соты и т. п.), их формы и кон</w:t>
            </w:r>
            <w:r w:rsidRPr="00AE1D31">
              <w:rPr>
                <w:rStyle w:val="FontStyle104"/>
                <w:rFonts w:eastAsiaTheme="minorEastAsia"/>
              </w:rPr>
              <w:softHyphen/>
              <w:t>струкции.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Постройки учится у приро</w:t>
            </w:r>
            <w:r w:rsidRPr="00AE1D31">
              <w:rPr>
                <w:rStyle w:val="FontStyle104"/>
                <w:rFonts w:eastAsiaTheme="minorEastAsia"/>
              </w:rPr>
              <w:softHyphen/>
              <w:t>ды, постигая формы и конструкции природных домиков.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Соотношение форм и их пропорций.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лепка сказочных домиков в форме овощей и фруктов, грибов или изображение сказочных домиков на бу</w:t>
            </w:r>
            <w:r w:rsidRPr="00AE1D31">
              <w:rPr>
                <w:rStyle w:val="FontStyle104"/>
                <w:rFonts w:eastAsiaTheme="minorEastAsia"/>
              </w:rPr>
              <w:softHyphen/>
              <w:t>маге (к концу занятия учитель выстраи</w:t>
            </w:r>
            <w:r w:rsidRPr="00AE1D31">
              <w:rPr>
                <w:rStyle w:val="FontStyle104"/>
                <w:rFonts w:eastAsiaTheme="minorEastAsia"/>
              </w:rPr>
              <w:softHyphen/>
              <w:t>вает из вылепленных домиков сказоч</w:t>
            </w:r>
            <w:r w:rsidRPr="00AE1D31">
              <w:rPr>
                <w:rStyle w:val="FontStyle104"/>
                <w:rFonts w:eastAsiaTheme="minorEastAsia"/>
              </w:rPr>
              <w:softHyphen/>
              <w:t>ный город).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пластилин, стеки, тря</w:t>
            </w:r>
            <w:r w:rsidRPr="00AE1D31">
              <w:rPr>
                <w:rStyle w:val="FontStyle104"/>
                <w:rFonts w:eastAsiaTheme="minorEastAsia"/>
              </w:rPr>
              <w:softHyphen/>
              <w:t>почка, дощечки или гуашь.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34"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постройки в природе (птичьи гнезда, норки зверей, пчели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ные соты, панцирь черепахи, раковины, стручки, орешки и т. д.),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их форму, конструкцию, пропорции.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(или лепить) сказоч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ные домики в форме овощей,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фруктов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,г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рибов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цветов и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т.п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выявляя их форму, конструкцию, взаимосвязь частей.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19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Дом снаружи и внутри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Соотношение и взаимосвязь внеш</w:t>
            </w:r>
            <w:r w:rsidRPr="00AE1D31">
              <w:rPr>
                <w:rStyle w:val="FontStyle104"/>
                <w:rFonts w:eastAsiaTheme="minorEastAsia"/>
              </w:rPr>
              <w:softHyphen/>
              <w:t>него вида и внутренней конструкции дома. Выражение внутреннего простран</w:t>
            </w:r>
            <w:r w:rsidRPr="00AE1D31">
              <w:rPr>
                <w:rStyle w:val="FontStyle104"/>
                <w:rFonts w:eastAsiaTheme="minorEastAsia"/>
              </w:rPr>
              <w:softHyphen/>
              <w:t>ства во внешней форме. Понятия «внут</w:t>
            </w:r>
            <w:r w:rsidRPr="00AE1D31">
              <w:rPr>
                <w:rStyle w:val="FontStyle104"/>
                <w:rFonts w:eastAsiaTheme="minorEastAsia"/>
              </w:rPr>
              <w:softHyphen/>
              <w:t>ри» и «снаружи».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Назначение дома и его внешний вид. Внутреннее устройство дома, взаи</w:t>
            </w:r>
            <w:r w:rsidRPr="00AE1D31">
              <w:rPr>
                <w:rStyle w:val="FontStyle104"/>
                <w:rFonts w:eastAsiaTheme="minorEastAsia"/>
              </w:rPr>
              <w:softHyphen/>
              <w:t>моотношение его частей.</w:t>
            </w:r>
          </w:p>
          <w:p w:rsidR="00A9322C" w:rsidRPr="00AE1D31" w:rsidRDefault="00A9322C" w:rsidP="00634F53">
            <w:pPr>
              <w:pStyle w:val="Style87"/>
              <w:widowControl/>
              <w:spacing w:before="9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дома в виде буквы алфавита (нарисовать крупно, на весь лист, первую букву своего имени и, представив себе, что это дом, насе</w:t>
            </w:r>
            <w:r w:rsidRPr="00AE1D31">
              <w:rPr>
                <w:rStyle w:val="FontStyle104"/>
                <w:rFonts w:eastAsiaTheme="minorEastAsia"/>
              </w:rPr>
              <w:softHyphen/>
              <w:t>лить его маленькими человечками, по</w:t>
            </w:r>
            <w:r w:rsidRPr="00AE1D31">
              <w:rPr>
                <w:rStyle w:val="FontStyle104"/>
                <w:rFonts w:eastAsiaTheme="minorEastAsia"/>
              </w:rPr>
              <w:softHyphen/>
              <w:t>казав, как бы они могли там жить, что будет крышей, где будет вход и т. д.).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изображение в виде домика самых разных предметов.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мелки, цветные каран</w:t>
            </w:r>
            <w:r w:rsidRPr="00AE1D31">
              <w:rPr>
                <w:rStyle w:val="FontStyle104"/>
                <w:rFonts w:eastAsiaTheme="minorEastAsia"/>
              </w:rPr>
              <w:softHyphen/>
              <w:t>даши иди фломастер (лучше по аква</w:t>
            </w:r>
            <w:r w:rsidRPr="00AE1D31">
              <w:rPr>
                <w:rStyle w:val="FontStyle104"/>
                <w:rFonts w:eastAsiaTheme="minorEastAsia"/>
              </w:rPr>
              <w:softHyphen/>
              <w:t>рельному фону), бумага.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4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взаимосвязь внешнего вида и внутренней конструкции дома.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фан</w:t>
            </w:r>
            <w:r w:rsidRPr="00AE1D31">
              <w:rPr>
                <w:rStyle w:val="FontStyle104"/>
                <w:rFonts w:eastAsiaTheme="minorEastAsia"/>
              </w:rPr>
              <w:softHyphen/>
              <w:t>тазийные дома (в виде букв алфавита, различных бытовых предметов и др.), их вид снаружи и внутри.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980"/>
        </w:trPr>
        <w:tc>
          <w:tcPr>
            <w:tcW w:w="1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6"/>
              <w:widowControl/>
              <w:spacing w:before="19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Строим город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конструктивной фантазии и наблюдательности — рассматривание реальных зданий разных форм. Игра в архитекторов.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Постройки помогает приду</w:t>
            </w:r>
            <w:r w:rsidRPr="00AE1D31">
              <w:rPr>
                <w:rStyle w:val="FontStyle104"/>
                <w:rFonts w:eastAsiaTheme="minorEastAsia"/>
              </w:rPr>
              <w:softHyphen/>
              <w:t>мать город. Архитектура. Архитектор. Планирование города. Деятельность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дожника-архитектора.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конструктивной фантазии и наблюдательности в работе архитектора.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Приемы работы в технике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бумагопластики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.</w:t>
            </w:r>
          </w:p>
          <w:p w:rsidR="00A9322C" w:rsidRPr="00AE1D31" w:rsidRDefault="00A9322C" w:rsidP="00634F53">
            <w:pPr>
              <w:pStyle w:val="Style82"/>
              <w:widowControl/>
              <w:spacing w:line="211" w:lineRule="exact"/>
              <w:ind w:left="142"/>
              <w:rPr>
                <w:rStyle w:val="FontStyle146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постройка домика из бу</w:t>
            </w:r>
            <w:r w:rsidRPr="00AE1D31">
              <w:rPr>
                <w:rStyle w:val="FontStyle104"/>
                <w:rFonts w:eastAsiaTheme="minorEastAsia"/>
              </w:rPr>
              <w:softHyphen/>
              <w:t>маги путем складывания бумажного цилиндра, его двукратного сгибания и добавления необходимых частей; постройка</w:t>
            </w:r>
            <w:r>
              <w:rPr>
                <w:rStyle w:val="FontStyle104"/>
                <w:rFonts w:eastAsiaTheme="minorEastAsia"/>
              </w:rPr>
              <w:t xml:space="preserve"> горо</w:t>
            </w:r>
            <w:r w:rsidRPr="00AE1D31">
              <w:rPr>
                <w:rStyle w:val="FontStyle104"/>
                <w:rFonts w:eastAsiaTheme="minorEastAsia"/>
              </w:rPr>
              <w:t>да из бумажных домиков.</w:t>
            </w:r>
            <w:r w:rsidRPr="00AE1D31">
              <w:rPr>
                <w:rStyle w:val="FontStyle146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2"/>
              <w:widowControl/>
              <w:spacing w:line="211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6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 xml:space="preserve">цветная </w:t>
            </w:r>
            <w:r w:rsidRPr="00AE1D31">
              <w:rPr>
                <w:rStyle w:val="FontStyle106"/>
                <w:rFonts w:eastAsiaTheme="minorEastAsia"/>
              </w:rPr>
              <w:t>или белая бу</w:t>
            </w:r>
            <w:r w:rsidRPr="00AE1D31">
              <w:rPr>
                <w:rStyle w:val="FontStyle106"/>
                <w:rFonts w:eastAsiaTheme="minorEastAsia"/>
              </w:rPr>
              <w:softHyphen/>
            </w:r>
            <w:r w:rsidRPr="00AE1D31">
              <w:rPr>
                <w:rStyle w:val="FontStyle104"/>
                <w:rFonts w:eastAsiaTheme="minorEastAsia"/>
              </w:rPr>
              <w:t xml:space="preserve">мага,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ножницы, клей.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создание доми</w:t>
            </w:r>
            <w:r w:rsidRPr="00AE1D31">
              <w:rPr>
                <w:rStyle w:val="FontStyle104"/>
                <w:rFonts w:eastAsiaTheme="minorEastAsia"/>
              </w:rPr>
              <w:softHyphen/>
              <w:t>ков из коробочек или пластилина;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дание города из этих домиков.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>ре</w:t>
            </w:r>
            <w:r w:rsidRPr="00AE1D31">
              <w:rPr>
                <w:rStyle w:val="FontStyle104"/>
                <w:rFonts w:eastAsiaTheme="minorEastAsia"/>
              </w:rPr>
              <w:softHyphen/>
              <w:t>альные здания разных форм.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навыка</w:t>
            </w:r>
            <w:r w:rsidRPr="00AE1D31">
              <w:rPr>
                <w:rStyle w:val="FontStyle104"/>
                <w:rFonts w:eastAsiaTheme="minorEastAsia"/>
              </w:rPr>
              <w:softHyphen/>
              <w:t>ми конструирования из бумаги.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(строить) из бума</w:t>
            </w:r>
            <w:r w:rsidRPr="00AE1D31">
              <w:rPr>
                <w:rStyle w:val="FontStyle104"/>
                <w:rFonts w:eastAsiaTheme="minorEastAsia"/>
              </w:rPr>
              <w:softHyphen/>
              <w:t>ги (или коробочек-упаковок) разнооб</w:t>
            </w:r>
            <w:r w:rsidRPr="00AE1D31">
              <w:rPr>
                <w:rStyle w:val="FontStyle104"/>
                <w:rFonts w:eastAsiaTheme="minorEastAsia"/>
              </w:rPr>
              <w:softHyphen/>
              <w:t>разные дома.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Работать в группе, </w:t>
            </w:r>
            <w:r w:rsidRPr="00AE1D31">
              <w:rPr>
                <w:rStyle w:val="FontStyle104"/>
                <w:rFonts w:eastAsiaTheme="minorEastAsia"/>
              </w:rPr>
              <w:t>создавая кол</w:t>
            </w:r>
            <w:r w:rsidRPr="00AE1D31">
              <w:rPr>
                <w:rStyle w:val="FontStyle104"/>
                <w:rFonts w:eastAsiaTheme="minorEastAsia"/>
              </w:rPr>
              <w:softHyphen/>
              <w:t>лективный макет игрового городка.</w:t>
            </w:r>
          </w:p>
        </w:tc>
      </w:tr>
      <w:tr w:rsidR="00A9322C" w:rsidRPr="00AE1D31" w:rsidTr="00A9322C">
        <w:trPr>
          <w:trHeight w:val="2544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Всё имеет своё строение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Конструкция предмета.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Формирование первичных умений видеть конструкцию предмета, т. е. то, как он построен.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Любое изображение — взаимодей</w:t>
            </w:r>
            <w:r w:rsidRPr="00AE1D31">
              <w:rPr>
                <w:rStyle w:val="FontStyle104"/>
                <w:rFonts w:eastAsiaTheme="minorEastAsia"/>
              </w:rPr>
              <w:softHyphen/>
              <w:t>ствие нескольких простых геометричес</w:t>
            </w:r>
            <w:r w:rsidRPr="00AE1D31">
              <w:rPr>
                <w:rStyle w:val="FontStyle104"/>
                <w:rFonts w:eastAsiaTheme="minorEastAsia"/>
              </w:rPr>
              <w:softHyphen/>
              <w:t>ких форм.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из простых гео</w:t>
            </w:r>
            <w:r w:rsidRPr="00AE1D31">
              <w:rPr>
                <w:rStyle w:val="FontStyle104"/>
                <w:rFonts w:eastAsiaTheme="minorEastAsia"/>
              </w:rPr>
              <w:softHyphen/>
              <w:t>метрических форм (заранее вырезанных цветных прямоугольников, кругов, ова</w:t>
            </w:r>
            <w:r w:rsidRPr="00AE1D31">
              <w:rPr>
                <w:rStyle w:val="FontStyle104"/>
                <w:rFonts w:eastAsiaTheme="minorEastAsia"/>
              </w:rPr>
              <w:softHyphen/>
              <w:t>лов, треугольников) изображений зве</w:t>
            </w:r>
            <w:r w:rsidRPr="00AE1D31">
              <w:rPr>
                <w:rStyle w:val="FontStyle104"/>
                <w:rFonts w:eastAsiaTheme="minorEastAsia"/>
              </w:rPr>
              <w:softHyphen/>
              <w:t>рей в технике аппликации.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6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нож</w:t>
            </w:r>
            <w:r w:rsidRPr="00AE1D31">
              <w:rPr>
                <w:rStyle w:val="FontStyle104"/>
                <w:rFonts w:eastAsiaTheme="minorEastAsia"/>
              </w:rPr>
              <w:softHyphen/>
              <w:t>ницы, клей.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различные предме</w:t>
            </w:r>
            <w:r w:rsidRPr="00AE1D31">
              <w:rPr>
                <w:rStyle w:val="FontStyle104"/>
                <w:rFonts w:eastAsiaTheme="minorEastAsia"/>
              </w:rPr>
              <w:softHyphen/>
              <w:t>ты с точки зрения строения их формы, их конструкции.</w:t>
            </w:r>
          </w:p>
          <w:p w:rsidR="00A9322C" w:rsidRPr="00AE1D31" w:rsidRDefault="00A9322C" w:rsidP="00634F53">
            <w:pPr>
              <w:pStyle w:val="Style77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Составлять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из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простых геометрических форм (прямо</w:t>
            </w:r>
            <w:r w:rsidRPr="00AE1D31">
              <w:rPr>
                <w:rStyle w:val="FontStyle104"/>
                <w:rFonts w:eastAsiaTheme="minorEastAsia"/>
              </w:rPr>
              <w:softHyphen/>
              <w:t>угольников, кругов, овалов, треуголь</w:t>
            </w:r>
            <w:r w:rsidRPr="00AE1D31">
              <w:rPr>
                <w:rStyle w:val="FontStyle104"/>
                <w:rFonts w:eastAsiaTheme="minorEastAsia"/>
              </w:rPr>
              <w:softHyphen/>
              <w:t>ников) изображения животных в техни</w:t>
            </w:r>
            <w:r w:rsidRPr="00AE1D31">
              <w:rPr>
                <w:rStyle w:val="FontStyle104"/>
                <w:rFonts w:eastAsiaTheme="minorEastAsia"/>
              </w:rPr>
              <w:softHyphen/>
              <w:t>ке аппликации.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3105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Строим вещи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Конструирование предметов быта.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 конструктивном устройстве предметов быта. Развитие конструктивного мыш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ления и навыков постройки из бумаги. 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</w:t>
            </w:r>
            <w:r w:rsidRPr="00AE1D31">
              <w:rPr>
                <w:rStyle w:val="FontStyle104"/>
                <w:rFonts w:eastAsiaTheme="minorEastAsia"/>
              </w:rPr>
              <w:softHyphen/>
              <w:t>ет украшать вещи. Как наши вещи ста</w:t>
            </w:r>
            <w:r w:rsidRPr="00AE1D31">
              <w:rPr>
                <w:rStyle w:val="FontStyle104"/>
                <w:rFonts w:eastAsiaTheme="minorEastAsia"/>
              </w:rPr>
              <w:softHyphen/>
              <w:t>новятся красивыми и удобными?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конструирование упако</w:t>
            </w:r>
            <w:r w:rsidRPr="00AE1D31">
              <w:rPr>
                <w:rStyle w:val="FontStyle104"/>
                <w:rFonts w:eastAsiaTheme="minorEastAsia"/>
              </w:rPr>
              <w:softHyphen/>
              <w:t>вок или сумок, украшение их.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21" w:lineRule="exact"/>
              <w:ind w:left="142" w:firstLine="0"/>
              <w:rPr>
                <w:rStyle w:val="FontStyle146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нож</w:t>
            </w:r>
            <w:r w:rsidRPr="00AE1D31">
              <w:rPr>
                <w:rStyle w:val="FontStyle104"/>
                <w:rFonts w:eastAsiaTheme="minorEastAsia"/>
              </w:rPr>
              <w:softHyphen/>
              <w:t>ницы, клей.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в создании формы предметов быта принимает участие художник-дизайнер, который придумыва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ет, как будет этот предмет выглядеть. 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(строить) из бумаги  различные простые бытовые предметы, упаковки, а затем украшать их, производя правильный порядок учебных действий.</w:t>
            </w:r>
          </w:p>
        </w:tc>
      </w:tr>
      <w:tr w:rsidR="00A9322C" w:rsidRPr="00AE1D31" w:rsidTr="00A9322C">
        <w:trPr>
          <w:trHeight w:val="278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Город, в котором мы живём (обобщение темы)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образа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Прогулка по родному городу или селу с целью наблюдения реальных по</w:t>
            </w:r>
            <w:r w:rsidRPr="00AE1D31">
              <w:rPr>
                <w:rStyle w:val="FontStyle104"/>
                <w:rFonts w:eastAsiaTheme="minorEastAsia"/>
              </w:rPr>
              <w:softHyphen/>
              <w:t>строек: рассмотрение улицы с позиции творчества Мастера Постройки.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Анализ формы домов, их элементов, деталей в связи с их назначением. Раз</w:t>
            </w:r>
            <w:r w:rsidRPr="00AE1D31">
              <w:rPr>
                <w:rStyle w:val="FontStyle104"/>
                <w:rFonts w:eastAsiaTheme="minorEastAsia"/>
              </w:rPr>
              <w:softHyphen/>
              <w:t>нообразие городских построек. Малые архитектурные формы, деревья в городе.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Задание: создание панно «Город, в котором мы живём» (коллективная работа или индивидуальные работы по впечатлениям от экскурсии)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склеенный большой лист бумаги (тонированная или обои) в качестве фона для панно, цветная бу</w:t>
            </w:r>
            <w:r w:rsidRPr="00AE1D31">
              <w:rPr>
                <w:rStyle w:val="FontStyle104"/>
                <w:rFonts w:eastAsiaTheme="minorEastAsia"/>
              </w:rPr>
              <w:softHyphen/>
              <w:t>мага (для создания построек с наклеен</w:t>
            </w:r>
            <w:r w:rsidRPr="00AE1D31">
              <w:rPr>
                <w:rStyle w:val="FontStyle104"/>
                <w:rFonts w:eastAsiaTheme="minorEastAsia"/>
              </w:rPr>
              <w:softHyphen/>
              <w:t>ными деталями в технике аппликации), гуашь (для изображения жителей и ма</w:t>
            </w:r>
            <w:r w:rsidRPr="00AE1D31">
              <w:rPr>
                <w:rStyle w:val="FontStyle104"/>
                <w:rFonts w:eastAsiaTheme="minorEastAsia"/>
              </w:rPr>
              <w:softHyphen/>
              <w:t>шин). Готовые аппликации (построй</w:t>
            </w:r>
            <w:r w:rsidRPr="00AE1D31">
              <w:rPr>
                <w:rStyle w:val="FontStyle104"/>
                <w:rFonts w:eastAsiaTheme="minorEastAsia"/>
              </w:rPr>
              <w:softHyphen/>
              <w:t>ки) и изображения жителей, машин выразительно располагаются (компону</w:t>
            </w:r>
            <w:r w:rsidRPr="00AE1D31">
              <w:rPr>
                <w:rStyle w:val="FontStyle104"/>
                <w:rFonts w:eastAsiaTheme="minorEastAsia"/>
              </w:rPr>
              <w:softHyphen/>
              <w:t>ются) на большом листе бумаги — фо</w:t>
            </w:r>
            <w:r w:rsidRPr="00AE1D31">
              <w:rPr>
                <w:rStyle w:val="FontStyle104"/>
                <w:rFonts w:eastAsiaTheme="minorEastAsia"/>
              </w:rPr>
              <w:softHyphen/>
              <w:t>не панно.</w:t>
            </w:r>
          </w:p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Первоначальные навыки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работы над панно (распределение обязанностей, соединение частей или элементов изображения в единую ком</w:t>
            </w:r>
            <w:r w:rsidRPr="00AE1D31">
              <w:rPr>
                <w:rStyle w:val="FontStyle104"/>
                <w:rFonts w:eastAsiaTheme="minorEastAsia"/>
              </w:rPr>
              <w:softHyphen/>
              <w:t>позицию). Обсуждение работы.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в создании город</w:t>
            </w:r>
            <w:r w:rsidRPr="00AE1D31">
              <w:rPr>
                <w:rStyle w:val="FontStyle104"/>
                <w:rFonts w:eastAsiaTheme="minorEastAsia"/>
              </w:rPr>
              <w:softHyphen/>
              <w:t>ской среды принимает участие худож</w:t>
            </w:r>
            <w:r w:rsidRPr="00AE1D31">
              <w:rPr>
                <w:rStyle w:val="FontStyle104"/>
                <w:rFonts w:eastAsiaTheme="minorEastAsia"/>
              </w:rPr>
              <w:softHyphen/>
              <w:t>ник-архитектор, который придумывает, каким быть городу.</w:t>
            </w:r>
          </w:p>
          <w:p w:rsidR="00A9322C" w:rsidRPr="00AE1D31" w:rsidRDefault="00A9322C" w:rsidP="00634F53">
            <w:pPr>
              <w:pStyle w:val="Style29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>описы</w:t>
            </w:r>
            <w:r w:rsidRPr="00AE1D31">
              <w:rPr>
                <w:rStyle w:val="FontStyle143"/>
                <w:rFonts w:eastAsiaTheme="minorEastAsia"/>
              </w:rPr>
              <w:softHyphen/>
              <w:t xml:space="preserve">вать </w:t>
            </w:r>
            <w:r w:rsidRPr="00AE1D31">
              <w:rPr>
                <w:rStyle w:val="FontStyle104"/>
                <w:rFonts w:eastAsiaTheme="minorEastAsia"/>
              </w:rPr>
              <w:t>архитектурные впечатления.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Делать зарисовки </w:t>
            </w:r>
            <w:r w:rsidRPr="00AE1D31">
              <w:rPr>
                <w:rStyle w:val="FontStyle104"/>
                <w:rFonts w:eastAsiaTheme="minorEastAsia"/>
              </w:rPr>
              <w:t>города по впе</w:t>
            </w:r>
            <w:r w:rsidRPr="00AE1D31">
              <w:rPr>
                <w:rStyle w:val="FontStyle104"/>
                <w:rFonts w:eastAsiaTheme="minorEastAsia"/>
              </w:rPr>
              <w:softHyphen/>
              <w:t>чатлению после экскурсии.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в создании </w:t>
            </w:r>
            <w:r w:rsidRPr="00AE1D31">
              <w:rPr>
                <w:rStyle w:val="FontStyle104"/>
                <w:rFonts w:eastAsiaTheme="minorEastAsia"/>
              </w:rPr>
              <w:t>коллек</w:t>
            </w:r>
            <w:r w:rsidRPr="00AE1D31">
              <w:rPr>
                <w:rStyle w:val="FontStyle104"/>
                <w:rFonts w:eastAsiaTheme="minorEastAsia"/>
              </w:rPr>
              <w:softHyphen/>
              <w:t>тивных панно-коллажей с изображени</w:t>
            </w:r>
            <w:r w:rsidRPr="00AE1D31">
              <w:rPr>
                <w:rStyle w:val="FontStyle104"/>
                <w:rFonts w:eastAsiaTheme="minorEastAsia"/>
              </w:rPr>
              <w:softHyphen/>
              <w:t>ем городских (сельских) улиц.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Овладевать навыками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творческой деятельности под руко</w:t>
            </w:r>
            <w:r w:rsidRPr="00AE1D31">
              <w:rPr>
                <w:rStyle w:val="FontStyle104"/>
                <w:rFonts w:eastAsiaTheme="minorEastAsia"/>
              </w:rPr>
              <w:softHyphen/>
              <w:t>водством учителя.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в обсуждении </w:t>
            </w:r>
            <w:r w:rsidRPr="00AE1D31">
              <w:rPr>
                <w:rStyle w:val="FontStyle104"/>
                <w:rFonts w:eastAsiaTheme="minorEastAsia"/>
              </w:rPr>
              <w:t>итогов совместной практической деятельности.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752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103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Изображение, украшение, постройка всегда помогают друг другу (5ч)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center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  <w:b w:val="0"/>
              </w:rPr>
              <w:t xml:space="preserve">Общие начала всех пространственно-визуальных искусств – пятно, линия, цвет в пространстве и на плоскости. Различное использование в разных видах искусства этих элементов языка. 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center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  <w:b w:val="0"/>
              </w:rPr>
              <w:t>Изображение, украшение и постройка – разные стороны работы художника и присутствуют в любом произведении, которое он создает.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center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  <w:b w:val="0"/>
              </w:rPr>
              <w:t>Наблюдение природы и природных объектов</w:t>
            </w:r>
            <w:proofErr w:type="gramStart"/>
            <w:r w:rsidRPr="00AE1D31">
              <w:rPr>
                <w:rStyle w:val="FontStyle143"/>
                <w:rFonts w:eastAsiaTheme="minorEastAsia"/>
                <w:b w:val="0"/>
              </w:rPr>
              <w:t xml:space="preserve"> .</w:t>
            </w:r>
            <w:proofErr w:type="gramEnd"/>
            <w:r w:rsidRPr="00AE1D31">
              <w:rPr>
                <w:rStyle w:val="FontStyle143"/>
                <w:rFonts w:eastAsiaTheme="minorEastAsia"/>
                <w:b w:val="0"/>
              </w:rPr>
              <w:t xml:space="preserve"> Эстетическое восприятие природы. Художественно-образное видение окружающего мира. Навыки коллективной творческой деятельности.</w:t>
            </w:r>
          </w:p>
        </w:tc>
      </w:tr>
      <w:tr w:rsidR="00A9322C" w:rsidRPr="00AE1D31" w:rsidTr="00A9322C">
        <w:trPr>
          <w:trHeight w:val="2787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Три Брата-Мастера всегда трудятся вместе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Изображение, украшение и постройка – три стороны работы художника при создании произведения, три вида его художественной деятельности.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Три вида художественной деятель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ности (три Брата-Мастера) как этапы, последовательность создания произве</w:t>
            </w:r>
            <w:r w:rsidRPr="00AE1D31">
              <w:rPr>
                <w:rStyle w:val="FontStyle104"/>
                <w:rFonts w:eastAsiaTheme="minorEastAsia"/>
              </w:rPr>
              <w:softHyphen/>
              <w:t>дения. Три Брата-Мастера всегда взаи</w:t>
            </w:r>
            <w:r w:rsidRPr="00AE1D31">
              <w:rPr>
                <w:rStyle w:val="FontStyle104"/>
                <w:rFonts w:eastAsiaTheme="minorEastAsia"/>
              </w:rPr>
              <w:softHyphen/>
              <w:t>модействуют: они постоянно помогают друг другу, но у каждого Мастера своя работа, свое назначение (своя социаль</w:t>
            </w:r>
            <w:r w:rsidRPr="00AE1D31">
              <w:rPr>
                <w:rStyle w:val="FontStyle104"/>
                <w:rFonts w:eastAsiaTheme="minorEastAsia"/>
              </w:rPr>
              <w:softHyphen/>
              <w:t>ная функция).</w:t>
            </w:r>
          </w:p>
          <w:p w:rsidR="00A9322C" w:rsidRPr="00AE1D31" w:rsidRDefault="00A9322C" w:rsidP="00634F53">
            <w:pPr>
              <w:pStyle w:val="Style87"/>
              <w:widowControl/>
              <w:tabs>
                <w:tab w:val="right" w:pos="3842"/>
              </w:tabs>
              <w:spacing w:before="5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 конкретной работе один из Мастеров всегда главный, он определяет на</w:t>
            </w:r>
            <w:r w:rsidRPr="00AE1D31">
              <w:rPr>
                <w:rStyle w:val="FontStyle104"/>
                <w:rFonts w:eastAsiaTheme="minorEastAsia"/>
              </w:rPr>
              <w:softHyphen/>
              <w:t>значение работы, т. е. что это — изоб</w:t>
            </w:r>
            <w:r w:rsidRPr="00AE1D31">
              <w:rPr>
                <w:rStyle w:val="FontStyle104"/>
                <w:rFonts w:eastAsiaTheme="minorEastAsia"/>
              </w:rPr>
              <w:softHyphen/>
              <w:t>ражение, украшение или постройка.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Выставка работ учащихся. Обсужде</w:t>
            </w:r>
            <w:r w:rsidRPr="00AE1D31">
              <w:rPr>
                <w:rStyle w:val="FontStyle104"/>
                <w:rFonts w:eastAsiaTheme="minorEastAsia"/>
              </w:rPr>
              <w:softHyphen/>
              <w:t>ние рисунков, скульптуры и т.д., выде</w:t>
            </w:r>
            <w:r w:rsidRPr="00AE1D31">
              <w:rPr>
                <w:rStyle w:val="FontStyle104"/>
                <w:rFonts w:eastAsiaTheme="minorEastAsia"/>
              </w:rPr>
              <w:softHyphen/>
              <w:t>ление в них работы каждого из Масте</w:t>
            </w:r>
            <w:r w:rsidRPr="00AE1D31">
              <w:rPr>
                <w:rStyle w:val="FontStyle104"/>
                <w:rFonts w:eastAsiaTheme="minorEastAsia"/>
              </w:rPr>
              <w:softHyphen/>
              <w:t>ров. Игра в художников и зрителей.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Рассматривание произведений раз</w:t>
            </w:r>
            <w:r w:rsidRPr="00AE1D31">
              <w:rPr>
                <w:rStyle w:val="FontStyle104"/>
                <w:rFonts w:eastAsiaTheme="minorEastAsia"/>
              </w:rPr>
              <w:softHyphen/>
              <w:t>ных видов искусства, в которых наибо</w:t>
            </w:r>
            <w:r w:rsidRPr="00AE1D31">
              <w:rPr>
                <w:rStyle w:val="FontStyle104"/>
                <w:rFonts w:eastAsiaTheme="minorEastAsia"/>
              </w:rPr>
              <w:softHyphen/>
              <w:t>лее наглядно проявлены конструктив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ное, декоративное и изобразительное начала.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4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Различать </w:t>
            </w:r>
            <w:r w:rsidRPr="00AE1D31">
              <w:rPr>
                <w:rStyle w:val="FontStyle104"/>
                <w:rFonts w:eastAsiaTheme="minorEastAsia"/>
              </w:rPr>
              <w:t>три вида художествен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ной деятельности по предназначению (цели) произведения, его жизненной функции (зачем?): украшение, изобра</w:t>
            </w:r>
            <w:r w:rsidRPr="00AE1D31">
              <w:rPr>
                <w:rStyle w:val="FontStyle104"/>
                <w:rFonts w:eastAsiaTheme="minorEastAsia"/>
              </w:rPr>
              <w:softHyphen/>
              <w:t>жение, постройка.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Анализировать, </w:t>
            </w:r>
            <w:r w:rsidRPr="00AE1D31">
              <w:rPr>
                <w:rStyle w:val="FontStyle104"/>
                <w:rFonts w:eastAsiaTheme="minorEastAsia"/>
              </w:rPr>
              <w:t>в чем состояла ра</w:t>
            </w:r>
            <w:r w:rsidRPr="00AE1D31">
              <w:rPr>
                <w:rStyle w:val="FontStyle104"/>
                <w:rFonts w:eastAsiaTheme="minorEastAsia"/>
              </w:rPr>
              <w:softHyphen/>
              <w:t>бота Мастера Изображения, Мастера Украшения и Мастера Постройки, их «участие» в создании произведений ис</w:t>
            </w:r>
            <w:r w:rsidRPr="00AE1D31">
              <w:rPr>
                <w:rStyle w:val="FontStyle104"/>
                <w:rFonts w:eastAsiaTheme="minorEastAsia"/>
              </w:rPr>
              <w:softHyphen/>
              <w:t>кусства (изобразительного, декоратив</w:t>
            </w:r>
            <w:r w:rsidRPr="00AE1D31">
              <w:rPr>
                <w:rStyle w:val="FontStyle104"/>
                <w:rFonts w:eastAsiaTheme="minorEastAsia"/>
              </w:rPr>
              <w:softHyphen/>
              <w:t>ного, конструктивного).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обсуждать </w:t>
            </w:r>
            <w:r w:rsidRPr="00AE1D31">
              <w:rPr>
                <w:rStyle w:val="FontStyle104"/>
                <w:rFonts w:eastAsiaTheme="minorEastAsia"/>
              </w:rPr>
              <w:t>вы</w:t>
            </w:r>
            <w:r w:rsidRPr="00AE1D31">
              <w:rPr>
                <w:rStyle w:val="FontStyle104"/>
                <w:rFonts w:eastAsiaTheme="minorEastAsia"/>
              </w:rPr>
              <w:softHyphen/>
              <w:t>ставку детских работ (рисунки, скульп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тура, постройки, украшения), </w:t>
            </w:r>
            <w:r w:rsidRPr="00AE1D31">
              <w:rPr>
                <w:rStyle w:val="FontStyle143"/>
                <w:rFonts w:eastAsiaTheme="minorEastAsia"/>
              </w:rPr>
              <w:t xml:space="preserve">выделять </w:t>
            </w:r>
            <w:r w:rsidRPr="00AE1D31">
              <w:rPr>
                <w:rStyle w:val="FontStyle104"/>
                <w:rFonts w:eastAsiaTheme="minorEastAsia"/>
              </w:rPr>
              <w:t xml:space="preserve">в них знакомые средства выражения, </w:t>
            </w:r>
            <w:r w:rsidRPr="00AE1D31">
              <w:rPr>
                <w:rStyle w:val="FontStyle143"/>
                <w:rFonts w:eastAsiaTheme="minorEastAsia"/>
              </w:rPr>
              <w:t xml:space="preserve">определять </w:t>
            </w:r>
            <w:r w:rsidRPr="00AE1D31">
              <w:rPr>
                <w:rStyle w:val="FontStyle104"/>
                <w:rFonts w:eastAsiaTheme="minorEastAsia"/>
              </w:rPr>
              <w:t>задачи, которые решал ав</w:t>
            </w:r>
            <w:r w:rsidRPr="00AE1D31">
              <w:rPr>
                <w:rStyle w:val="FontStyle104"/>
                <w:rFonts w:eastAsiaTheme="minorEastAsia"/>
              </w:rPr>
              <w:softHyphen/>
              <w:t>тор в своей работе.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auto"/>
              <w:ind w:left="142"/>
              <w:jc w:val="left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559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 xml:space="preserve">Праздник весны. </w:t>
            </w: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Праздник птиц.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Разноцветные жуки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211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наблюдательности и изуче</w:t>
            </w:r>
            <w:r w:rsidRPr="00AE1D31">
              <w:rPr>
                <w:rStyle w:val="FontStyle104"/>
                <w:rFonts w:eastAsiaTheme="minorEastAsia"/>
              </w:rPr>
              <w:softHyphen/>
              <w:t>ние природных форм. Овладение прак</w:t>
            </w:r>
            <w:r w:rsidRPr="00AE1D31">
              <w:rPr>
                <w:rStyle w:val="FontStyle104"/>
                <w:rFonts w:eastAsiaTheme="minorEastAsia"/>
              </w:rPr>
              <w:softHyphen/>
              <w:t>тическими навыками изображения, кон</w:t>
            </w:r>
            <w:r w:rsidRPr="00AE1D31">
              <w:rPr>
                <w:rStyle w:val="FontStyle104"/>
                <w:rFonts w:eastAsiaTheme="minorEastAsia"/>
              </w:rPr>
              <w:softHyphen/>
              <w:t>струирования и украшения (декориро</w:t>
            </w:r>
            <w:r w:rsidRPr="00AE1D31">
              <w:rPr>
                <w:rStyle w:val="FontStyle104"/>
                <w:rFonts w:eastAsiaTheme="minorEastAsia"/>
              </w:rPr>
              <w:softHyphen/>
              <w:t>вания) разнообразных пространственных форм.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Сюжеты заданий (прилет птиц, пробуждение жучков, стрекоз, букашек и т.д.) могут варьироваться в соответ</w:t>
            </w:r>
            <w:r w:rsidRPr="00AE1D31">
              <w:rPr>
                <w:rStyle w:val="FontStyle104"/>
                <w:rFonts w:eastAsiaTheme="minorEastAsia"/>
              </w:rPr>
              <w:softHyphen/>
              <w:t>ствии с целями и учебными задачами темы.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конструирование и укра</w:t>
            </w:r>
            <w:r w:rsidRPr="00AE1D31">
              <w:rPr>
                <w:rStyle w:val="FontStyle104"/>
                <w:rFonts w:eastAsiaTheme="minorEastAsia"/>
              </w:rPr>
              <w:softHyphen/>
              <w:t>шение птиц или божьих коровок, жуков, стрекоз, бабочек.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Материалы: цветная бумага, ножницы. Клей, нитки.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Радоваться </w:t>
            </w:r>
            <w:r w:rsidRPr="00AE1D31">
              <w:rPr>
                <w:rStyle w:val="FontStyle104"/>
                <w:rFonts w:eastAsiaTheme="minorEastAsia"/>
              </w:rPr>
              <w:t>поэтическому откры</w:t>
            </w:r>
            <w:r w:rsidRPr="00AE1D31">
              <w:rPr>
                <w:rStyle w:val="FontStyle104"/>
                <w:rFonts w:eastAsiaTheme="minorEastAsia"/>
              </w:rPr>
              <w:softHyphen/>
              <w:t>тию наблюдаемого мира и своему твор</w:t>
            </w:r>
            <w:r w:rsidRPr="00AE1D31">
              <w:rPr>
                <w:rStyle w:val="FontStyle104"/>
                <w:rFonts w:eastAsiaTheme="minorEastAsia"/>
              </w:rPr>
              <w:softHyphen/>
              <w:t>ческому опыту.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родные пространственные формы.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художественными при</w:t>
            </w:r>
            <w:r w:rsidRPr="00AE1D31">
              <w:rPr>
                <w:rStyle w:val="FontStyle104"/>
                <w:rFonts w:eastAsiaTheme="minorEastAsia"/>
              </w:rPr>
              <w:softHyphen/>
              <w:t>емами работы с бумагой (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бумагопластика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), графическими материалами, крас</w:t>
            </w:r>
            <w:r w:rsidRPr="00AE1D31">
              <w:rPr>
                <w:rStyle w:val="FontStyle104"/>
                <w:rFonts w:eastAsiaTheme="minorEastAsia"/>
              </w:rPr>
              <w:softHyphen/>
              <w:t>ками.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Фантазировать, придумывать </w:t>
            </w:r>
            <w:r w:rsidRPr="00AE1D31">
              <w:rPr>
                <w:rStyle w:val="FontStyle104"/>
                <w:rFonts w:eastAsiaTheme="minorEastAsia"/>
              </w:rPr>
              <w:t>де</w:t>
            </w:r>
            <w:r w:rsidRPr="00AE1D31">
              <w:rPr>
                <w:rStyle w:val="FontStyle104"/>
                <w:rFonts w:eastAsiaTheme="minorEastAsia"/>
              </w:rPr>
              <w:softHyphen/>
              <w:t>кор на основе алгоритмически задан</w:t>
            </w:r>
            <w:r w:rsidRPr="00AE1D31">
              <w:rPr>
                <w:rStyle w:val="FontStyle104"/>
                <w:rFonts w:eastAsiaTheme="minorEastAsia"/>
              </w:rPr>
              <w:softHyphen/>
              <w:t>ной конструкции.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Придумывать, </w:t>
            </w:r>
            <w:r w:rsidRPr="00AE1D31">
              <w:rPr>
                <w:rStyle w:val="FontStyle104"/>
                <w:rFonts w:eastAsiaTheme="minorEastAsia"/>
              </w:rPr>
              <w:t>как достраивать про</w:t>
            </w:r>
            <w:r w:rsidRPr="00AE1D31">
              <w:rPr>
                <w:rStyle w:val="FontStyle104"/>
                <w:rFonts w:eastAsiaTheme="minorEastAsia"/>
              </w:rPr>
              <w:softHyphen/>
              <w:t>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художественных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Повторять </w:t>
            </w:r>
            <w:r w:rsidRPr="00AE1D31">
              <w:rPr>
                <w:rStyle w:val="FontStyle104"/>
                <w:rFonts w:eastAsiaTheme="minorEastAsia"/>
              </w:rPr>
              <w:t xml:space="preserve">и затем </w:t>
            </w:r>
            <w:r w:rsidRPr="00AE1D31">
              <w:rPr>
                <w:rStyle w:val="FontStyle143"/>
                <w:rFonts w:eastAsiaTheme="minorEastAsia"/>
              </w:rPr>
              <w:t xml:space="preserve">варьировать </w:t>
            </w:r>
            <w:r w:rsidRPr="00AE1D31">
              <w:rPr>
                <w:rStyle w:val="FontStyle104"/>
                <w:rFonts w:eastAsiaTheme="minorEastAsia"/>
              </w:rPr>
              <w:t>систему несложных действий с худо</w:t>
            </w:r>
            <w:r w:rsidRPr="00AE1D31">
              <w:rPr>
                <w:rStyle w:val="FontStyle104"/>
                <w:rFonts w:eastAsiaTheme="minorEastAsia"/>
              </w:rPr>
              <w:softHyphen/>
              <w:t>жественными материалами, выражая собственный замысел.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Творчески играть </w:t>
            </w:r>
            <w:r w:rsidRPr="00AE1D31">
              <w:rPr>
                <w:rStyle w:val="FontStyle104"/>
                <w:rFonts w:eastAsiaTheme="minorEastAsia"/>
              </w:rPr>
              <w:t>в процессе рабо</w:t>
            </w:r>
            <w:r w:rsidRPr="00AE1D31">
              <w:rPr>
                <w:rStyle w:val="FontStyle104"/>
                <w:rFonts w:eastAsiaTheme="minorEastAsia"/>
              </w:rPr>
              <w:softHyphen/>
              <w:t>ты с художественными материалами, изобретая, экспериментируя, модели</w:t>
            </w:r>
            <w:r w:rsidRPr="00AE1D31">
              <w:rPr>
                <w:rStyle w:val="FontStyle104"/>
                <w:rFonts w:eastAsiaTheme="minorEastAsia"/>
              </w:rPr>
              <w:softHyphen/>
              <w:t>руя в художественной деятельности свои переживания от наблюдения  жиз</w:t>
            </w:r>
            <w:r w:rsidRPr="00AE1D31">
              <w:rPr>
                <w:rStyle w:val="FontStyle104"/>
                <w:rFonts w:eastAsiaTheme="minorEastAsia"/>
              </w:rPr>
              <w:softHyphen/>
              <w:t>ни (художественное познание).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Сотрудничать </w:t>
            </w:r>
            <w:r w:rsidRPr="00AE1D31">
              <w:rPr>
                <w:rStyle w:val="FontStyle104"/>
                <w:rFonts w:eastAsiaTheme="minorEastAsia"/>
              </w:rPr>
              <w:t>с товарищами в процессе совместной работы (под руко</w:t>
            </w:r>
            <w:r w:rsidRPr="00AE1D31">
              <w:rPr>
                <w:rStyle w:val="FontStyle104"/>
                <w:rFonts w:eastAsiaTheme="minorEastAsia"/>
              </w:rPr>
              <w:softHyphen/>
              <w:t>водством учителя), выполнять свою часть работы в соответствии с общим замыслом.</w:t>
            </w:r>
          </w:p>
          <w:p w:rsidR="00A9322C" w:rsidRPr="00AE1D31" w:rsidRDefault="00A9322C" w:rsidP="00634F53">
            <w:pPr>
              <w:pStyle w:val="Style86"/>
              <w:ind w:left="142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навыками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ной деятельности, </w:t>
            </w:r>
            <w:r w:rsidRPr="00AE1D31">
              <w:rPr>
                <w:rStyle w:val="FontStyle143"/>
                <w:rFonts w:eastAsiaTheme="minorEastAsia"/>
              </w:rPr>
              <w:t xml:space="preserve">работать </w:t>
            </w:r>
            <w:r w:rsidRPr="00AE1D31">
              <w:rPr>
                <w:rStyle w:val="FontStyle104"/>
                <w:rFonts w:eastAsiaTheme="minorEastAsia"/>
              </w:rPr>
              <w:t>организованно в команде одноклассников под руководством учителя.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</w:t>
            </w:r>
            <w:r w:rsidRPr="00AE1D31">
              <w:rPr>
                <w:rStyle w:val="FontStyle143"/>
                <w:rFonts w:eastAsiaTheme="minorEastAsia"/>
                <w:b w:val="0"/>
              </w:rPr>
              <w:t>поэтическому видению мира, развивая фантазию и творческое воображение.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в создании </w:t>
            </w:r>
            <w:r w:rsidRPr="00AE1D31">
              <w:rPr>
                <w:rStyle w:val="FontStyle104"/>
                <w:rFonts w:eastAsiaTheme="minorEastAsia"/>
              </w:rPr>
              <w:t>коллек</w:t>
            </w:r>
            <w:r w:rsidRPr="00AE1D31">
              <w:rPr>
                <w:rStyle w:val="FontStyle104"/>
                <w:rFonts w:eastAsiaTheme="minorEastAsia"/>
              </w:rPr>
              <w:softHyphen/>
              <w:t>тивного панно-коллажа с изображени</w:t>
            </w:r>
            <w:r w:rsidRPr="00AE1D31">
              <w:rPr>
                <w:rStyle w:val="FontStyle104"/>
                <w:rFonts w:eastAsiaTheme="minorEastAsia"/>
              </w:rPr>
              <w:softHyphen/>
              <w:t>ем сказочного мира, применяя приоб</w:t>
            </w:r>
            <w:r w:rsidRPr="00AE1D31">
              <w:rPr>
                <w:rStyle w:val="FontStyle104"/>
                <w:rFonts w:eastAsiaTheme="minorEastAsia"/>
              </w:rPr>
              <w:softHyphen/>
              <w:t>ретенные навыки работы с художест</w:t>
            </w:r>
            <w:r w:rsidRPr="00AE1D31">
              <w:rPr>
                <w:rStyle w:val="FontStyle104"/>
                <w:rFonts w:eastAsiaTheme="minorEastAsia"/>
              </w:rPr>
              <w:softHyphen/>
              <w:t>венными материалами.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Выделять этапы </w:t>
            </w:r>
            <w:r w:rsidRPr="00AE1D31">
              <w:rPr>
                <w:rStyle w:val="FontStyle104"/>
                <w:rFonts w:eastAsiaTheme="minorEastAsia"/>
              </w:rPr>
              <w:t>работы в соответ</w:t>
            </w:r>
            <w:r w:rsidRPr="00AE1D31">
              <w:rPr>
                <w:rStyle w:val="FontStyle104"/>
                <w:rFonts w:eastAsiaTheme="minorEastAsia"/>
              </w:rPr>
              <w:softHyphen/>
              <w:t>ствии с поставленной целью.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Соотносить </w:t>
            </w:r>
            <w:r w:rsidRPr="00AE1D31">
              <w:rPr>
                <w:rStyle w:val="FontStyle104"/>
                <w:rFonts w:eastAsiaTheme="minorEastAsia"/>
              </w:rPr>
              <w:t xml:space="preserve">цель, большую задачу с созданием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отдельных деталей для панно.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Овладеть приемами </w:t>
            </w:r>
            <w:r w:rsidRPr="00AE1D31">
              <w:rPr>
                <w:rStyle w:val="FontStyle104"/>
                <w:rFonts w:eastAsiaTheme="minorEastAsia"/>
              </w:rPr>
              <w:t>конструктив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работы с бумагой и различными фактурами.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навыками </w:t>
            </w:r>
            <w:r w:rsidRPr="00AE1D31">
              <w:rPr>
                <w:rStyle w:val="FontStyle104"/>
                <w:rFonts w:eastAsiaTheme="minorEastAsia"/>
              </w:rPr>
              <w:t>образного видения и пространственного масштаб</w:t>
            </w:r>
            <w:r w:rsidRPr="00AE1D31">
              <w:rPr>
                <w:rStyle w:val="FontStyle104"/>
                <w:rFonts w:eastAsiaTheme="minorEastAsia"/>
              </w:rPr>
              <w:softHyphen/>
              <w:t>ного моделирования.</w:t>
            </w:r>
          </w:p>
          <w:p w:rsidR="00A9322C" w:rsidRPr="00AE1D31" w:rsidRDefault="00A9322C" w:rsidP="00634F53">
            <w:pPr>
              <w:pStyle w:val="Style87"/>
              <w:widowControl/>
              <w:spacing w:before="235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Любоваться </w:t>
            </w:r>
            <w:r w:rsidRPr="00AE1D31">
              <w:rPr>
                <w:rStyle w:val="FontStyle104"/>
                <w:rFonts w:eastAsiaTheme="minorEastAsia"/>
              </w:rPr>
              <w:t>красотой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живую природу с точ</w:t>
            </w:r>
            <w:r w:rsidRPr="00AE1D31">
              <w:rPr>
                <w:rStyle w:val="FontStyle104"/>
                <w:rFonts w:eastAsiaTheme="minorEastAsia"/>
              </w:rPr>
              <w:softHyphen/>
              <w:t>ки зрения трех Мастеров, т. е. имея в виду задачи трех видов художественной деятельности.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104"/>
                <w:rFonts w:eastAsiaTheme="minorEastAsia"/>
              </w:rPr>
              <w:t>свои впечатле</w:t>
            </w:r>
            <w:r w:rsidRPr="00AE1D31">
              <w:rPr>
                <w:rStyle w:val="FontStyle104"/>
                <w:rFonts w:eastAsiaTheme="minorEastAsia"/>
              </w:rPr>
              <w:softHyphen/>
              <w:t>ния от рассматривания репродукций картин и желательно подлинных про</w:t>
            </w:r>
            <w:r w:rsidRPr="00AE1D31">
              <w:rPr>
                <w:rStyle w:val="FontStyle104"/>
                <w:rFonts w:eastAsiaTheme="minorEastAsia"/>
              </w:rPr>
              <w:softHyphen/>
              <w:t>изведений в художественном музее или на выставке.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Выражать </w:t>
            </w:r>
            <w:r w:rsidRPr="00AE1D31">
              <w:rPr>
                <w:rStyle w:val="FontStyle104"/>
                <w:rFonts w:eastAsiaTheme="minorEastAsia"/>
              </w:rPr>
              <w:t>в изобразительных ра</w:t>
            </w:r>
            <w:r w:rsidRPr="00AE1D31">
              <w:rPr>
                <w:rStyle w:val="FontStyle104"/>
                <w:rFonts w:eastAsiaTheme="minorEastAsia"/>
              </w:rPr>
              <w:softHyphen/>
              <w:t>ботах свои впечатления от прогулки в природу и просмотра картин худож</w:t>
            </w:r>
            <w:r w:rsidRPr="00AE1D31">
              <w:rPr>
                <w:rStyle w:val="FontStyle104"/>
                <w:rFonts w:eastAsiaTheme="minorEastAsia"/>
              </w:rPr>
              <w:softHyphen/>
              <w:t>ников.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навыки </w:t>
            </w:r>
            <w:r w:rsidRPr="00AE1D31">
              <w:rPr>
                <w:rStyle w:val="FontStyle104"/>
                <w:rFonts w:eastAsiaTheme="minorEastAsia"/>
              </w:rPr>
              <w:t>работы с живо</w:t>
            </w:r>
            <w:r w:rsidRPr="00AE1D31">
              <w:rPr>
                <w:rStyle w:val="FontStyle104"/>
                <w:rFonts w:eastAsiaTheme="minorEastAsia"/>
              </w:rPr>
              <w:softHyphen/>
              <w:t>писными и графическими материалами.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композицию на тему «Здравствуй, лето!».</w:t>
            </w:r>
          </w:p>
          <w:p w:rsidR="00A9322C" w:rsidRPr="00AE1D31" w:rsidRDefault="00A9322C" w:rsidP="00634F53">
            <w:pPr>
              <w:pStyle w:val="Style87"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559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Сказочная страна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коллективных панно и про</w:t>
            </w:r>
            <w:r w:rsidRPr="00AE1D31">
              <w:rPr>
                <w:rStyle w:val="FontStyle104"/>
                <w:rFonts w:eastAsiaTheme="minorEastAsia"/>
              </w:rPr>
              <w:softHyphen/>
              <w:t>странственных композиций.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сказочного мира. Мас</w:t>
            </w:r>
            <w:r w:rsidRPr="00AE1D31">
              <w:rPr>
                <w:rStyle w:val="FontStyle104"/>
                <w:rFonts w:eastAsiaTheme="minorEastAsia"/>
              </w:rPr>
              <w:softHyphen/>
              <w:t>тера помогают увидеть мир сказки и воссоздать его.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Активизация творческих способнос</w:t>
            </w:r>
            <w:r w:rsidRPr="00AE1D31">
              <w:rPr>
                <w:rStyle w:val="FontStyle104"/>
                <w:rFonts w:eastAsiaTheme="minorEastAsia"/>
              </w:rPr>
              <w:softHyphen/>
              <w:t>тей учащихся, развитие воображения, эстетического вкуса и коммуникативных умений. Коллективная работа с участи</w:t>
            </w:r>
            <w:r w:rsidRPr="00AE1D31">
              <w:rPr>
                <w:rStyle w:val="FontStyle104"/>
                <w:rFonts w:eastAsiaTheme="minorEastAsia"/>
              </w:rPr>
              <w:softHyphen/>
              <w:t>ем всех учащихся класса по созданию панно-коллажа.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коллективное панно или индивидуальные изображения по сказке.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фоль</w:t>
            </w:r>
            <w:r w:rsidRPr="00AE1D31">
              <w:rPr>
                <w:rStyle w:val="FontStyle104"/>
                <w:rFonts w:eastAsiaTheme="minorEastAsia"/>
              </w:rPr>
              <w:softHyphen/>
              <w:t>га, ножницы, клей или гуашь, кисти, бумага.</w:t>
            </w:r>
          </w:p>
          <w:p w:rsidR="00A9322C" w:rsidRPr="00AE1D31" w:rsidRDefault="00A9322C" w:rsidP="00634F53">
            <w:pPr>
              <w:pStyle w:val="Style87"/>
              <w:widowControl/>
              <w:spacing w:before="211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</w:t>
            </w:r>
          </w:p>
        </w:tc>
        <w:tc>
          <w:tcPr>
            <w:tcW w:w="39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559"/>
        </w:trPr>
        <w:tc>
          <w:tcPr>
            <w:tcW w:w="100" w:type="dxa"/>
            <w:tcBorders>
              <w:left w:val="nil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Времена года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коллажей и объемных композиций на основе смешанных техник. Сочетание различных материалов плоскостного и объемного изображения в единой композиции.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Выразительность, ритмическая организация элементов коллективного панно.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Навыки овладения различными приемами работы с бумагой, различными фактурами,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используя сочетания цвета и линии.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Опыт творчества, творческого эксперимента в условиях коллективной художественной игры. </w:t>
            </w:r>
          </w:p>
        </w:tc>
        <w:tc>
          <w:tcPr>
            <w:tcW w:w="39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559"/>
        </w:trPr>
        <w:tc>
          <w:tcPr>
            <w:tcW w:w="1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 xml:space="preserve">Здравствуй, лето! </w:t>
            </w:r>
            <w:r w:rsidRPr="00AE1D31">
              <w:rPr>
                <w:rStyle w:val="FontStyle104"/>
                <w:rFonts w:eastAsiaTheme="minorEastAsia"/>
                <w:sz w:val="22"/>
                <w:szCs w:val="22"/>
              </w:rPr>
              <w:t>Урок любования (обобщение темы)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before="206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Восприятие красоты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Экскурсия в природу. Наблюдение живой природы с точки зрения трех Мастеров.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Просмотр слайдов и фотографий с выразительными деталями весенней природы (ветки с распускающимися почками, цветущими серёжками, травинки, подснежники, стволы деревьев, насекомые) 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Повторение темы «Мастера Изобра</w:t>
            </w:r>
            <w:r w:rsidRPr="00AE1D31">
              <w:rPr>
                <w:rStyle w:val="FontStyle104"/>
                <w:rFonts w:eastAsiaTheme="minorEastAsia"/>
              </w:rPr>
              <w:softHyphen/>
              <w:t>жения, Украшения и Постройки учатся у природы». Братья-Мастера помогают рассматривать объекты природы: кон</w:t>
            </w:r>
            <w:r w:rsidRPr="00AE1D31">
              <w:rPr>
                <w:rStyle w:val="FontStyle104"/>
                <w:rFonts w:eastAsiaTheme="minorEastAsia"/>
              </w:rPr>
              <w:softHyphen/>
              <w:t>струкцию (как построено), декор (как украшено).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природы восхищает людей, ее воспевают в своих произведениях художники.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 лета в творчестве российских художников. Картина и скульптура. Ре</w:t>
            </w:r>
            <w:r w:rsidRPr="00AE1D31">
              <w:rPr>
                <w:rStyle w:val="FontStyle104"/>
                <w:rFonts w:eastAsiaTheme="minorEastAsia"/>
              </w:rPr>
              <w:softHyphen/>
              <w:t>продукция.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Умение видеть. Развитие зритель</w:t>
            </w:r>
            <w:r w:rsidRPr="00AE1D31">
              <w:rPr>
                <w:rStyle w:val="FontStyle104"/>
                <w:rFonts w:eastAsiaTheme="minorEastAsia"/>
              </w:rPr>
              <w:softHyphen/>
              <w:t>ских навыков.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  </w:t>
            </w:r>
            <w:r w:rsidRPr="00AE1D31">
              <w:rPr>
                <w:rStyle w:val="FontStyle104"/>
                <w:rFonts w:eastAsiaTheme="minorEastAsia"/>
              </w:rPr>
              <w:t>создание   композиции «Здравствуй, лето!» по впечатлениям от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 или гра</w:t>
            </w:r>
            <w:r w:rsidRPr="00AE1D31">
              <w:rPr>
                <w:rStyle w:val="FontStyle104"/>
                <w:rFonts w:eastAsiaTheme="minorEastAsia"/>
              </w:rPr>
              <w:softHyphen/>
              <w:t>фические материалы, бумага.</w:t>
            </w:r>
          </w:p>
        </w:tc>
        <w:tc>
          <w:tcPr>
            <w:tcW w:w="39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</w:tbl>
    <w:p w:rsidR="00A9322C" w:rsidRDefault="00A9322C" w:rsidP="00634F53">
      <w:pPr>
        <w:pStyle w:val="Style86"/>
        <w:widowControl/>
        <w:spacing w:line="240" w:lineRule="exact"/>
        <w:ind w:left="142"/>
        <w:rPr>
          <w:sz w:val="20"/>
          <w:szCs w:val="20"/>
        </w:rPr>
      </w:pPr>
    </w:p>
    <w:p w:rsidR="00A9322C" w:rsidRDefault="00A9322C" w:rsidP="00634F53">
      <w:pPr>
        <w:pStyle w:val="Style86"/>
        <w:widowControl/>
        <w:spacing w:line="240" w:lineRule="exact"/>
        <w:ind w:left="142"/>
        <w:rPr>
          <w:sz w:val="20"/>
          <w:szCs w:val="20"/>
        </w:rPr>
      </w:pPr>
    </w:p>
    <w:p w:rsidR="00A9322C" w:rsidRDefault="00A9322C" w:rsidP="00634F53">
      <w:pPr>
        <w:widowControl/>
        <w:ind w:left="142"/>
        <w:rPr>
          <w:rStyle w:val="FontStyle104"/>
        </w:rPr>
      </w:pPr>
    </w:p>
    <w:p w:rsidR="00A9322C" w:rsidRDefault="00A9322C" w:rsidP="00634F53">
      <w:pPr>
        <w:widowControl/>
        <w:ind w:left="142"/>
        <w:rPr>
          <w:rStyle w:val="FontStyle104"/>
        </w:rPr>
      </w:pPr>
    </w:p>
    <w:p w:rsidR="00A9322C" w:rsidRDefault="00A9322C" w:rsidP="00634F53">
      <w:pPr>
        <w:widowControl/>
        <w:ind w:left="142"/>
        <w:rPr>
          <w:rStyle w:val="FontStyle104"/>
        </w:rPr>
      </w:pPr>
    </w:p>
    <w:p w:rsidR="00A9322C" w:rsidRDefault="00A9322C" w:rsidP="00634F53">
      <w:pPr>
        <w:widowControl/>
        <w:ind w:left="142"/>
        <w:rPr>
          <w:rStyle w:val="FontStyle104"/>
        </w:rPr>
      </w:pPr>
    </w:p>
    <w:p w:rsidR="00A9322C" w:rsidRDefault="00A9322C" w:rsidP="00634F53">
      <w:pPr>
        <w:widowControl/>
        <w:ind w:left="142"/>
        <w:rPr>
          <w:rStyle w:val="FontStyle10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3592"/>
        <w:gridCol w:w="3593"/>
      </w:tblGrid>
      <w:tr w:rsidR="00A9322C" w:rsidRPr="00AE1D31" w:rsidTr="00A9322C">
        <w:tc>
          <w:tcPr>
            <w:tcW w:w="3592" w:type="dxa"/>
          </w:tcPr>
          <w:p w:rsidR="00A9322C" w:rsidRPr="0097099F" w:rsidRDefault="00A9322C" w:rsidP="00634F53">
            <w:pPr>
              <w:widowControl/>
              <w:ind w:left="142"/>
              <w:jc w:val="center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Содержание курса</w:t>
            </w:r>
          </w:p>
        </w:tc>
        <w:tc>
          <w:tcPr>
            <w:tcW w:w="3592" w:type="dxa"/>
          </w:tcPr>
          <w:p w:rsidR="00A9322C" w:rsidRPr="0097099F" w:rsidRDefault="00A9322C" w:rsidP="00634F53">
            <w:pPr>
              <w:widowControl/>
              <w:ind w:left="142"/>
              <w:jc w:val="center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Тематическое планирование</w:t>
            </w:r>
          </w:p>
        </w:tc>
        <w:tc>
          <w:tcPr>
            <w:tcW w:w="3593" w:type="dxa"/>
          </w:tcPr>
          <w:p w:rsidR="00A9322C" w:rsidRPr="0097099F" w:rsidRDefault="00A9322C" w:rsidP="00634F53">
            <w:pPr>
              <w:widowControl/>
              <w:ind w:left="142"/>
              <w:jc w:val="center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104"/>
                <w:rFonts w:eastAsiaTheme="minorEastAsia"/>
                <w:b/>
                <w:sz w:val="22"/>
                <w:szCs w:val="22"/>
              </w:rPr>
              <w:t>Характеристика деятельности учащихся</w:t>
            </w: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66"/>
              <w:widowControl/>
              <w:ind w:left="142"/>
              <w:jc w:val="center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2 </w:t>
            </w: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 xml:space="preserve">класс </w:t>
            </w:r>
          </w:p>
          <w:p w:rsidR="00A9322C" w:rsidRPr="0097099F" w:rsidRDefault="00A9322C" w:rsidP="00634F53">
            <w:pPr>
              <w:pStyle w:val="Style66"/>
              <w:widowControl/>
              <w:ind w:left="142"/>
              <w:jc w:val="center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 xml:space="preserve">ИСКУССТВО И ТЫ </w:t>
            </w: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(34 </w:t>
            </w: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основами образного языка изобразительного искусства. Понимание языка искусства и свя</w:t>
            </w:r>
            <w:r w:rsidRPr="00AE1D31">
              <w:rPr>
                <w:rStyle w:val="FontStyle104"/>
                <w:rFonts w:eastAsiaTheme="minorEastAsia"/>
              </w:rPr>
              <w:softHyphen/>
              <w:t>зей его с жизнью. Выразительные возможности художественных материалов. Введение в мир искусства, эмо</w:t>
            </w:r>
            <w:r w:rsidRPr="00AE1D31">
              <w:rPr>
                <w:rStyle w:val="FontStyle104"/>
                <w:rFonts w:eastAsiaTheme="minorEastAsia"/>
              </w:rPr>
              <w:softHyphen/>
              <w:t>ционально связанный с миром личных наблюдений, переживаний людей. Выражение в искусстве чувств че</w:t>
            </w:r>
            <w:r w:rsidRPr="00AE1D31">
              <w:rPr>
                <w:rStyle w:val="FontStyle104"/>
                <w:rFonts w:eastAsiaTheme="minorEastAsia"/>
              </w:rPr>
              <w:softHyphen/>
              <w:t>ловека, отношения к миру, добра и зла.</w:t>
            </w:r>
          </w:p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Практическая творческая работа (индивидуальная и коллективная).</w:t>
            </w: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77"/>
              <w:widowControl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>Как и чем работает художник? (8 ч)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Представление о разнообразии художественных материалов, которые использует в своей работе художник. Выразительные возможности художественных материалов. Особенности, свойства и характер различных ма</w:t>
            </w:r>
            <w:r w:rsidRPr="00AE1D31">
              <w:rPr>
                <w:rStyle w:val="FontStyle104"/>
                <w:rFonts w:eastAsiaTheme="minorEastAsia"/>
              </w:rPr>
              <w:softHyphen/>
              <w:t>териалов.</w:t>
            </w:r>
          </w:p>
          <w:p w:rsidR="00A9322C" w:rsidRPr="00AE1D31" w:rsidRDefault="00A9322C" w:rsidP="00634F53">
            <w:pPr>
              <w:widowControl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Цвет: основные, составные, дополнительные цвета. Смешение красок. Роль черной и белой красок. Ритм линий, ритм пятен. Лепка. Моделирование из бумаги. Коллаж.</w:t>
            </w:r>
          </w:p>
        </w:tc>
      </w:tr>
      <w:tr w:rsidR="00A9322C" w:rsidRPr="00AE1D31" w:rsidTr="00A9322C">
        <w:trPr>
          <w:trHeight w:val="14734"/>
        </w:trPr>
        <w:tc>
          <w:tcPr>
            <w:tcW w:w="3592" w:type="dxa"/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Три основных цвета — желтый, красный, си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ний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  <w:b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Белая и черная краски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Пастель и цветные мел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ки, акварель, их выра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зительные возможнос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ти</w:t>
            </w: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Выразительные возмож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ности аппликации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Выразительные возможности графических материалов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Выразительность материалов для работы в объёме</w:t>
            </w: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53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Выразительные возмож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ности бумаги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3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3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Неожиданные материа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лы (обобщение темы)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 xml:space="preserve">Что такое живопись? Первичные основы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цветоведения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. Знакомство с ос</w:t>
            </w:r>
            <w:r w:rsidRPr="00AE1D31">
              <w:rPr>
                <w:rStyle w:val="FontStyle104"/>
                <w:rFonts w:eastAsiaTheme="minorEastAsia"/>
              </w:rPr>
              <w:softHyphen/>
              <w:t>новными и составными цветами, с цве</w:t>
            </w:r>
            <w:r w:rsidRPr="00AE1D31">
              <w:rPr>
                <w:rStyle w:val="FontStyle104"/>
                <w:rFonts w:eastAsiaTheme="minorEastAsia"/>
              </w:rPr>
              <w:softHyphen/>
              <w:t>товым кругом.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цветовой гаммы осенней природы (в частности, осенних цветов).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цветов (без предварительного рисунка; заполнение крупными изображениями всего листа).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крупные кис</w:t>
            </w:r>
            <w:r w:rsidRPr="00AE1D31">
              <w:rPr>
                <w:rStyle w:val="FontStyle104"/>
                <w:rFonts w:eastAsiaTheme="minorEastAsia"/>
              </w:rPr>
              <w:softHyphen/>
              <w:t>ти, большие листы белой бумаги.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Восприятие и изображение красоты природы. Настроение в природе.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Темное и светлое (смешение цвет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ных красок с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черной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 белой).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различным эмоцио</w:t>
            </w:r>
            <w:r w:rsidRPr="00AE1D31">
              <w:rPr>
                <w:rStyle w:val="FontStyle104"/>
                <w:rFonts w:eastAsiaTheme="minorEastAsia"/>
              </w:rPr>
              <w:softHyphen/>
              <w:t>нальным звучанием цвета.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Расширение знаний о различных живописных материалах: акварельные краски, темпера, масляные и акрило</w:t>
            </w:r>
            <w:r w:rsidRPr="00AE1D31">
              <w:rPr>
                <w:rStyle w:val="FontStyle104"/>
                <w:rFonts w:eastAsiaTheme="minorEastAsia"/>
              </w:rPr>
              <w:softHyphen/>
              <w:t>вые краски.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природных стихий (гроза, буря, извержение вулка</w:t>
            </w:r>
            <w:r w:rsidRPr="00AE1D31">
              <w:rPr>
                <w:rStyle w:val="FontStyle104"/>
                <w:rFonts w:eastAsiaTheme="minorEastAsia"/>
              </w:rPr>
              <w:softHyphen/>
              <w:t>на, дождь, туман и т.д.) (без предвари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тельного рисунка).</w:t>
            </w:r>
            <w:proofErr w:type="gramEnd"/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(пять красок), крупная кисть, большие листы любой бумаги.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Мягкость, бархатистость пастели, яркость восковых и масляных мелков, текучесть и прозрачность акварели.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Выразительные возможности этих материалов, особенности работы ими.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Передача различного эмоциональ</w:t>
            </w:r>
            <w:r w:rsidRPr="00AE1D31">
              <w:rPr>
                <w:rStyle w:val="FontStyle104"/>
                <w:rFonts w:eastAsiaTheme="minorEastAsia"/>
              </w:rPr>
              <w:softHyphen/>
              <w:t>ного состояния природы.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осеннего ле</w:t>
            </w:r>
            <w:r w:rsidRPr="00AE1D31">
              <w:rPr>
                <w:rStyle w:val="FontStyle104"/>
                <w:rFonts w:eastAsiaTheme="minorEastAsia"/>
              </w:rPr>
              <w:softHyphen/>
              <w:t>са (по памяти и впечатлению).</w:t>
            </w:r>
          </w:p>
          <w:p w:rsidR="00A9322C" w:rsidRPr="00AE1D31" w:rsidRDefault="00A9322C" w:rsidP="00634F53">
            <w:pPr>
              <w:pStyle w:val="Style76"/>
              <w:widowControl/>
              <w:spacing w:line="235" w:lineRule="exact"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пастель или мелки, акварель; белая, суровая (оберточная) бумага.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Особенности создания аппликации (материал можно резать или обрывать).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Восприятие и изображение красоты осенней природы. Наблюдение за рит</w:t>
            </w:r>
            <w:r w:rsidRPr="00AE1D31">
              <w:rPr>
                <w:rStyle w:val="FontStyle104"/>
                <w:rFonts w:eastAsiaTheme="minorEastAsia"/>
              </w:rPr>
              <w:softHyphen/>
              <w:t>мом листьев в природе. Представление о ритме пятен.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коврика на тему осенней земли с опавшими листьями (работа в группе — 1—3 панно; работа по памяти и впечатлению).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куски ткани, нитки, ножницы, клей.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Что такое графика? Образный язык графики.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графических</w:t>
            </w:r>
            <w:r>
              <w:rPr>
                <w:rStyle w:val="FontStyle104"/>
                <w:rFonts w:eastAsiaTheme="minorEastAsia"/>
              </w:rPr>
              <w:t xml:space="preserve"> материа</w:t>
            </w:r>
            <w:r w:rsidRPr="00AE1D31">
              <w:rPr>
                <w:rStyle w:val="FontStyle104"/>
                <w:rFonts w:eastAsiaTheme="minorEastAsia"/>
              </w:rPr>
              <w:t>лов.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Красота и выразительность линии. Выразительные возможности линии.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Тонкие и толстые, подвижные и тягу</w:t>
            </w:r>
            <w:r w:rsidRPr="00AE1D31">
              <w:rPr>
                <w:rStyle w:val="FontStyle104"/>
                <w:rFonts w:eastAsiaTheme="minorEastAsia"/>
              </w:rPr>
              <w:softHyphen/>
              <w:t>чие линии.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зимнего леса (по впечатлению и памяти).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тушь или черная гу</w:t>
            </w:r>
            <w:r w:rsidRPr="00AE1D31">
              <w:rPr>
                <w:rStyle w:val="FontStyle104"/>
                <w:rFonts w:eastAsiaTheme="minorEastAsia"/>
              </w:rPr>
              <w:softHyphen/>
              <w:t>ашь, чернила, перо, палочка, тонкая кисть или уголь; белая бумага.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4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Что такое скульптура? Образный язык скульптуры.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материалами, которы</w:t>
            </w:r>
            <w:r w:rsidRPr="00AE1D31">
              <w:rPr>
                <w:rStyle w:val="FontStyle104"/>
                <w:rFonts w:eastAsiaTheme="minorEastAsia"/>
              </w:rPr>
              <w:softHyphen/>
              <w:t>ми работает скульптор. Выразительные возможности глины, дерева, камня и других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животных. Передача характерных особенностей животных.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  <w:i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животных родного края (по впечатлению и памяти).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  <w:i/>
              </w:rPr>
            </w:pPr>
            <w:r w:rsidRPr="00AE1D31">
              <w:rPr>
                <w:rStyle w:val="FontStyle104"/>
                <w:rFonts w:eastAsiaTheme="minorEastAsia"/>
                <w:i/>
              </w:rPr>
              <w:t>Материалы: пластилин, стеки.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3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Что такое архитектура? Чем зани</w:t>
            </w:r>
            <w:r w:rsidRPr="00AE1D31">
              <w:rPr>
                <w:rStyle w:val="FontStyle104"/>
                <w:rFonts w:eastAsiaTheme="minorEastAsia"/>
              </w:rPr>
              <w:t>мает</w:t>
            </w:r>
            <w:r>
              <w:rPr>
                <w:rStyle w:val="FontStyle104"/>
                <w:rFonts w:eastAsiaTheme="minorEastAsia"/>
              </w:rPr>
              <w:t>ся архитектор? Особенности архи</w:t>
            </w:r>
            <w:r w:rsidRPr="00AE1D31">
              <w:rPr>
                <w:rStyle w:val="FontStyle104"/>
                <w:rFonts w:eastAsiaTheme="minorEastAsia"/>
              </w:rPr>
              <w:t>тектурных форм.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</w:t>
            </w:r>
            <w:r>
              <w:rPr>
                <w:rStyle w:val="FontStyle104"/>
                <w:rFonts w:eastAsiaTheme="minorEastAsia"/>
              </w:rPr>
              <w:t>то такое макет? Материалы, с по</w:t>
            </w:r>
            <w:r w:rsidRPr="00AE1D31">
              <w:rPr>
                <w:rStyle w:val="FontStyle104"/>
                <w:rFonts w:eastAsiaTheme="minorEastAsia"/>
              </w:rPr>
              <w:t xml:space="preserve">мощью которых архитектор </w:t>
            </w:r>
            <w:r>
              <w:rPr>
                <w:rStyle w:val="FontStyle104"/>
                <w:rFonts w:eastAsiaTheme="minorEastAsia"/>
              </w:rPr>
              <w:t>создает ма</w:t>
            </w:r>
            <w:r w:rsidRPr="00AE1D31">
              <w:rPr>
                <w:rStyle w:val="FontStyle104"/>
                <w:rFonts w:eastAsiaTheme="minorEastAsia"/>
              </w:rPr>
              <w:t>кет (бумага, картон).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Раб</w:t>
            </w:r>
            <w:r>
              <w:rPr>
                <w:rStyle w:val="FontStyle104"/>
                <w:rFonts w:eastAsiaTheme="minorEastAsia"/>
              </w:rPr>
              <w:t>ота с бумагой (сгибание, скручи</w:t>
            </w:r>
            <w:r w:rsidRPr="00AE1D31">
              <w:rPr>
                <w:rStyle w:val="FontStyle104"/>
                <w:rFonts w:eastAsiaTheme="minorEastAsia"/>
              </w:rPr>
              <w:t>вание, надрезание, склеивание). Пере</w:t>
            </w:r>
            <w:r w:rsidRPr="00AE1D31">
              <w:rPr>
                <w:rStyle w:val="FontStyle104"/>
                <w:rFonts w:eastAsiaTheme="minorEastAsia"/>
              </w:rPr>
              <w:softHyphen/>
              <w:t>во</w:t>
            </w:r>
            <w:r>
              <w:rPr>
                <w:rStyle w:val="FontStyle104"/>
                <w:rFonts w:eastAsiaTheme="minorEastAsia"/>
              </w:rPr>
              <w:t>д простых объемных форм в объем</w:t>
            </w:r>
            <w:r w:rsidRPr="00AE1D31">
              <w:rPr>
                <w:rStyle w:val="FontStyle104"/>
                <w:rFonts w:eastAsiaTheme="minorEastAsia"/>
              </w:rPr>
              <w:t>ные формы. Склеивание простых объ</w:t>
            </w:r>
            <w:r w:rsidRPr="00AE1D31">
              <w:rPr>
                <w:rStyle w:val="FontStyle104"/>
                <w:rFonts w:eastAsiaTheme="minorEastAsia"/>
              </w:rPr>
              <w:softHyphen/>
              <w:t>емных форм (конус, цилиндр, лесенка, гармошка).</w:t>
            </w:r>
          </w:p>
          <w:p w:rsidR="00A9322C" w:rsidRPr="00AE1D31" w:rsidRDefault="00A9322C" w:rsidP="00634F53">
            <w:pPr>
              <w:pStyle w:val="Style87"/>
              <w:widowControl/>
              <w:spacing w:before="9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сооружение игровой пло</w:t>
            </w:r>
            <w:r w:rsidRPr="00AE1D31">
              <w:rPr>
                <w:rStyle w:val="FontStyle104"/>
                <w:rFonts w:eastAsiaTheme="minorEastAsia"/>
              </w:rPr>
              <w:t>щад</w:t>
            </w:r>
            <w:r>
              <w:rPr>
                <w:rStyle w:val="FontStyle104"/>
                <w:rFonts w:eastAsiaTheme="minorEastAsia"/>
              </w:rPr>
              <w:t>ки для вылепленных зверей (инди</w:t>
            </w:r>
            <w:r w:rsidRPr="00AE1D31">
              <w:rPr>
                <w:rStyle w:val="FontStyle104"/>
                <w:rFonts w:eastAsiaTheme="minorEastAsia"/>
              </w:rPr>
              <w:t>видуально, группами, коллективно; ра</w:t>
            </w:r>
            <w:r w:rsidRPr="00AE1D31">
              <w:rPr>
                <w:rStyle w:val="FontStyle104"/>
                <w:rFonts w:eastAsiaTheme="minorEastAsia"/>
              </w:rPr>
              <w:softHyphen/>
              <w:t>бота по воображению).</w:t>
            </w: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   </w:t>
            </w:r>
            <w:r w:rsidRPr="00AE1D31">
              <w:rPr>
                <w:rStyle w:val="FontStyle104"/>
                <w:rFonts w:eastAsiaTheme="minorEastAsia"/>
              </w:rPr>
              <w:t>бумага,   ножницы, клей.</w:t>
            </w: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proofErr w:type="gramStart"/>
            <w:r>
              <w:rPr>
                <w:rStyle w:val="FontStyle104"/>
                <w:rFonts w:eastAsiaTheme="minorEastAsia"/>
              </w:rPr>
              <w:t>Понимание красоты различных ху</w:t>
            </w:r>
            <w:r w:rsidRPr="00AE1D31">
              <w:rPr>
                <w:rStyle w:val="FontStyle104"/>
                <w:rFonts w:eastAsiaTheme="minorEastAsia"/>
              </w:rPr>
              <w:t>дожественных материалов (гуашь, акварель, пастель, мелки, тушь, пластилин, бумага).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Сходство и различие материа</w:t>
            </w:r>
            <w:r w:rsidRPr="00AE1D31">
              <w:rPr>
                <w:rStyle w:val="FontStyle104"/>
                <w:rFonts w:eastAsiaTheme="minorEastAsia"/>
              </w:rPr>
              <w:softHyphen/>
              <w:t>лов. Смешанные техники. Неожидан</w:t>
            </w:r>
            <w:r w:rsidRPr="00AE1D31">
              <w:rPr>
                <w:rStyle w:val="FontStyle104"/>
                <w:rFonts w:eastAsiaTheme="minorEastAsia"/>
              </w:rPr>
              <w:softHyphen/>
              <w:t>ные материалы.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Выразительные возможности мате</w:t>
            </w:r>
            <w:r w:rsidRPr="00AE1D31">
              <w:rPr>
                <w:rStyle w:val="FontStyle104"/>
                <w:rFonts w:eastAsiaTheme="minorEastAsia"/>
              </w:rPr>
              <w:softHyphen/>
              <w:t>риалов, которыми работают художники.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Итоговая выставка работ.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изображение ночного праз</w:t>
            </w:r>
            <w:r w:rsidRPr="00AE1D31">
              <w:rPr>
                <w:rStyle w:val="FontStyle104"/>
                <w:rFonts w:eastAsiaTheme="minorEastAsia"/>
              </w:rPr>
              <w:t>дничного города.</w:t>
            </w: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Материал: </w:t>
            </w:r>
            <w:r w:rsidRPr="00AE1D31">
              <w:rPr>
                <w:rStyle w:val="FontStyle104"/>
                <w:rFonts w:eastAsiaTheme="minorEastAsia"/>
              </w:rPr>
              <w:t>неожиданные материа</w:t>
            </w:r>
            <w:r w:rsidRPr="00AE1D31">
              <w:rPr>
                <w:rStyle w:val="FontStyle104"/>
                <w:rFonts w:eastAsiaTheme="minorEastAsia"/>
              </w:rPr>
              <w:softHyphen/>
              <w:t>лы (серпантин, конфетти, семена, нит</w:t>
            </w:r>
            <w:r w:rsidRPr="00AE1D31">
              <w:rPr>
                <w:rStyle w:val="FontStyle104"/>
                <w:rFonts w:eastAsiaTheme="minorEastAsia"/>
              </w:rPr>
              <w:softHyphen/>
              <w:t>ки, трава и т.д.), темная бумага (в ка</w:t>
            </w:r>
            <w:r w:rsidRPr="00AE1D31">
              <w:rPr>
                <w:rStyle w:val="FontStyle104"/>
                <w:rFonts w:eastAsiaTheme="minorEastAsia"/>
              </w:rPr>
              <w:softHyphen/>
              <w:t>честве фона).</w:t>
            </w:r>
            <w:proofErr w:type="gramEnd"/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цветовые сочетания в природе.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Смешивать </w:t>
            </w:r>
            <w:r w:rsidRPr="00AE1D31">
              <w:rPr>
                <w:rStyle w:val="FontStyle104"/>
                <w:rFonts w:eastAsiaTheme="minorEastAsia"/>
              </w:rPr>
              <w:t>краски сразу на листе бумаги,  посредством приема «живая краска».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живопис</w:t>
            </w:r>
            <w:r w:rsidRPr="00AE1D31">
              <w:rPr>
                <w:rStyle w:val="FontStyle104"/>
                <w:rFonts w:eastAsiaTheme="minorEastAsia"/>
              </w:rPr>
              <w:softHyphen/>
              <w:t>ными навыками.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на основе смешива</w:t>
            </w:r>
            <w:r w:rsidRPr="00AE1D31">
              <w:rPr>
                <w:rStyle w:val="FontStyle104"/>
                <w:rFonts w:eastAsiaTheme="minorEastAsia"/>
              </w:rPr>
              <w:softHyphen/>
              <w:t>ния трех основных цветов разнообраз</w:t>
            </w:r>
            <w:r w:rsidRPr="00AE1D31">
              <w:rPr>
                <w:rStyle w:val="FontStyle104"/>
                <w:rFonts w:eastAsiaTheme="minorEastAsia"/>
              </w:rPr>
              <w:softHyphen/>
              <w:t>ные цветы по памяти и впечатлению.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различать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>сравнивать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темные и светлые оттенки цвета и тона.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43"/>
                <w:rFonts w:eastAsiaTheme="minorEastAsia"/>
              </w:rPr>
              <w:t xml:space="preserve">Смешивать </w:t>
            </w:r>
            <w:r w:rsidRPr="00AE1D31">
              <w:rPr>
                <w:rStyle w:val="FontStyle104"/>
                <w:rFonts w:eastAsiaTheme="minorEastAsia"/>
              </w:rPr>
              <w:t>цветные краски с бе</w:t>
            </w:r>
            <w:r w:rsidRPr="00AE1D31">
              <w:rPr>
                <w:rStyle w:val="FontStyle104"/>
                <w:rFonts w:eastAsiaTheme="minorEastAsia"/>
              </w:rPr>
              <w:softHyphen/>
              <w:t>лой и черной для получения богатого колорита.</w:t>
            </w:r>
            <w:proofErr w:type="gramEnd"/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гуашью.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живописными материа</w:t>
            </w:r>
            <w:r w:rsidRPr="00AE1D31">
              <w:rPr>
                <w:rStyle w:val="FontStyle104"/>
                <w:rFonts w:eastAsiaTheme="minorEastAsia"/>
              </w:rPr>
              <w:softHyphen/>
              <w:t>лами различные по настроению пейза</w:t>
            </w:r>
            <w:r w:rsidRPr="00AE1D31">
              <w:rPr>
                <w:rStyle w:val="FontStyle104"/>
                <w:rFonts w:eastAsiaTheme="minorEastAsia"/>
              </w:rPr>
              <w:softHyphen/>
              <w:t>жи, посвященные изображению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родных стихий.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 w:rsidRPr="00AE1D31">
              <w:rPr>
                <w:rStyle w:val="FontStyle104"/>
                <w:rFonts w:eastAsiaTheme="minorEastAsia"/>
              </w:rPr>
              <w:t>знания о художествен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ных материалах.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красоту и выразитель</w:t>
            </w:r>
            <w:r w:rsidRPr="00AE1D31">
              <w:rPr>
                <w:rStyle w:val="FontStyle104"/>
                <w:rFonts w:eastAsiaTheme="minorEastAsia"/>
              </w:rPr>
              <w:softHyphen/>
              <w:t>ность пастели, мелков, акварели.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пастелью, мелками, акварелью.</w:t>
            </w:r>
          </w:p>
          <w:p w:rsidR="00A9322C" w:rsidRPr="00AE1D31" w:rsidRDefault="00A9322C" w:rsidP="00634F53">
            <w:pPr>
              <w:pStyle w:val="Style76"/>
              <w:widowControl/>
              <w:spacing w:line="235" w:lineRule="exact"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первичными знаниями перспективы^ (загораживание, ближе — дальше).</w:t>
            </w:r>
          </w:p>
          <w:p w:rsidR="00A9322C" w:rsidRPr="00AE1D31" w:rsidRDefault="00A9322C" w:rsidP="00634F53">
            <w:pPr>
              <w:pStyle w:val="Style76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осенний лес, исполь</w:t>
            </w:r>
            <w:r w:rsidRPr="00AE1D31">
              <w:rPr>
                <w:rStyle w:val="FontStyle104"/>
                <w:rFonts w:eastAsiaTheme="minorEastAsia"/>
              </w:rPr>
              <w:softHyphen/>
              <w:t>зуя выразительные возможности мате</w:t>
            </w:r>
            <w:r w:rsidRPr="00AE1D31">
              <w:rPr>
                <w:rStyle w:val="FontStyle104"/>
                <w:rFonts w:eastAsiaTheme="minorEastAsia"/>
              </w:rPr>
              <w:softHyphen/>
              <w:t>риалов.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техникой и способами аппликации.</w:t>
            </w:r>
          </w:p>
          <w:p w:rsidR="00A9322C" w:rsidRPr="00AE1D31" w:rsidRDefault="00A9322C" w:rsidP="00634F53">
            <w:pPr>
              <w:pStyle w:val="Style76"/>
              <w:widowControl/>
              <w:spacing w:line="230" w:lineRule="exact"/>
              <w:ind w:left="142"/>
              <w:jc w:val="both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 w:rsidRPr="00AE1D31">
              <w:rPr>
                <w:rStyle w:val="FontStyle104"/>
                <w:rFonts w:eastAsiaTheme="minorEastAsia"/>
              </w:rPr>
              <w:t>особен</w:t>
            </w:r>
            <w:r w:rsidRPr="00AE1D31">
              <w:rPr>
                <w:rStyle w:val="FontStyle104"/>
                <w:rFonts w:eastAsiaTheme="minorEastAsia"/>
              </w:rPr>
              <w:softHyphen/>
              <w:t>ности изображения на плоскости с по</w:t>
            </w:r>
            <w:r w:rsidRPr="00AE1D31">
              <w:rPr>
                <w:rStyle w:val="FontStyle104"/>
                <w:rFonts w:eastAsiaTheme="minorEastAsia"/>
              </w:rPr>
              <w:softHyphen/>
              <w:t>мощью пятна.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коврик на тему осенней земли, опавших листьев.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>
              <w:rPr>
                <w:rStyle w:val="FontStyle104"/>
                <w:rFonts w:eastAsiaTheme="minorEastAsia"/>
              </w:rPr>
              <w:t>выразительные возмож</w:t>
            </w:r>
            <w:r w:rsidRPr="00AE1D31">
              <w:rPr>
                <w:rStyle w:val="FontStyle104"/>
                <w:rFonts w:eastAsiaTheme="minorEastAsia"/>
              </w:rPr>
              <w:t>ности линии, точки, темного и белого пятен</w:t>
            </w:r>
            <w:r>
              <w:rPr>
                <w:rStyle w:val="FontStyle104"/>
                <w:rFonts w:eastAsiaTheme="minorEastAsia"/>
              </w:rPr>
              <w:t xml:space="preserve"> (язык графики) для создания ху</w:t>
            </w:r>
            <w:r w:rsidRPr="00AE1D31">
              <w:rPr>
                <w:rStyle w:val="FontStyle104"/>
                <w:rFonts w:eastAsiaTheme="minorEastAsia"/>
              </w:rPr>
              <w:t>дожественного образа.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Осваивать </w:t>
            </w:r>
            <w:r>
              <w:rPr>
                <w:rStyle w:val="FontStyle104"/>
                <w:rFonts w:eastAsiaTheme="minorEastAsia"/>
              </w:rPr>
              <w:t>приемы работы графи</w:t>
            </w:r>
            <w:r w:rsidRPr="00AE1D31">
              <w:rPr>
                <w:rStyle w:val="FontStyle104"/>
                <w:rFonts w:eastAsiaTheme="minorEastAsia"/>
              </w:rPr>
              <w:t>ческими материалами (тушь, палочка, кисть).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за пластикой деревьев, веток, сухой травы на фоне снега.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Изображать, </w:t>
            </w:r>
            <w:r w:rsidRPr="00AE1D31">
              <w:rPr>
                <w:rStyle w:val="FontStyle104"/>
                <w:rFonts w:eastAsiaTheme="minorEastAsia"/>
              </w:rPr>
              <w:t>используя графичес</w:t>
            </w:r>
            <w:r w:rsidRPr="00AE1D31">
              <w:rPr>
                <w:rStyle w:val="FontStyle104"/>
                <w:rFonts w:eastAsiaTheme="minorEastAsia"/>
              </w:rPr>
              <w:softHyphen/>
              <w:t>кие материалы, зимний лес.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1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 w:rsidRPr="00AE1D31">
              <w:rPr>
                <w:rStyle w:val="FontStyle104"/>
                <w:rFonts w:eastAsiaTheme="minorEastAsia"/>
              </w:rPr>
              <w:t>вырази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тельные возможности различных худо</w:t>
            </w:r>
            <w:r w:rsidRPr="00AE1D31">
              <w:rPr>
                <w:rStyle w:val="FontStyle104"/>
                <w:rFonts w:eastAsiaTheme="minorEastAsia"/>
              </w:rPr>
              <w:softHyphen/>
              <w:t>жественных материалов, которые при</w:t>
            </w:r>
            <w:r w:rsidRPr="00AE1D31">
              <w:rPr>
                <w:rStyle w:val="FontStyle104"/>
                <w:rFonts w:eastAsiaTheme="minorEastAsia"/>
              </w:rPr>
              <w:softHyphen/>
              <w:t>меняются в скульптуре (дерево, камень, металл и др.).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с целым куском пластилина.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 xml:space="preserve">Овладевать приёмами работы с пластилином (вдавливание, </w:t>
            </w:r>
            <w:proofErr w:type="spellStart"/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заминание</w:t>
            </w:r>
            <w:proofErr w:type="spellEnd"/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 xml:space="preserve">, вытягивание, </w:t>
            </w:r>
            <w:proofErr w:type="spellStart"/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защипление</w:t>
            </w:r>
            <w:proofErr w:type="spellEnd"/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)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объемное изображение животного с передачей характера.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43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>
              <w:rPr>
                <w:rStyle w:val="FontStyle104"/>
                <w:rFonts w:eastAsiaTheme="minorEastAsia"/>
              </w:rPr>
              <w:t>навыки создания геомет</w:t>
            </w:r>
            <w:r w:rsidRPr="00AE1D31">
              <w:rPr>
                <w:rStyle w:val="FontStyle104"/>
                <w:rFonts w:eastAsiaTheme="minorEastAsia"/>
              </w:rPr>
              <w:t>рических форм (конуса, цилиндра, пря</w:t>
            </w:r>
            <w:r w:rsidRPr="00AE1D31">
              <w:rPr>
                <w:rStyle w:val="FontStyle104"/>
                <w:rFonts w:eastAsiaTheme="minorEastAsia"/>
              </w:rPr>
              <w:softHyphen/>
              <w:t>моуг</w:t>
            </w:r>
            <w:r>
              <w:rPr>
                <w:rStyle w:val="FontStyle104"/>
                <w:rFonts w:eastAsiaTheme="minorEastAsia"/>
              </w:rPr>
              <w:t>ольника) из бумаги, навыки пере</w:t>
            </w:r>
            <w:r w:rsidRPr="00AE1D31">
              <w:rPr>
                <w:rStyle w:val="FontStyle104"/>
                <w:rFonts w:eastAsiaTheme="minorEastAsia"/>
              </w:rPr>
              <w:t>вода плоского листа в разнообразные объемные формы.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приемами работы с бумагой, навыками перевода плоско</w:t>
            </w:r>
            <w:r w:rsidRPr="00AE1D31">
              <w:rPr>
                <w:rStyle w:val="FontStyle104"/>
                <w:rFonts w:eastAsiaTheme="minorEastAsia"/>
              </w:rPr>
              <w:softHyphen/>
              <w:t>го листа в разнообразные объемные формы.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из бумаги объек</w:t>
            </w:r>
            <w:r w:rsidRPr="00AE1D31">
              <w:rPr>
                <w:rStyle w:val="FontStyle104"/>
                <w:rFonts w:eastAsiaTheme="minorEastAsia"/>
              </w:rPr>
              <w:softHyphen/>
              <w:t>ты игровой площадки.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Повторять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закреплять </w:t>
            </w:r>
            <w:r w:rsidRPr="00AE1D31">
              <w:rPr>
                <w:rStyle w:val="FontStyle104"/>
                <w:rFonts w:eastAsiaTheme="minorEastAsia"/>
              </w:rPr>
              <w:t>получен</w:t>
            </w:r>
            <w:r w:rsidRPr="00AE1D31">
              <w:rPr>
                <w:rStyle w:val="FontStyle104"/>
                <w:rFonts w:eastAsiaTheme="minorEastAsia"/>
              </w:rPr>
              <w:softHyphen/>
              <w:t>ные на предыдущих уроках знания о художе</w:t>
            </w:r>
            <w:r>
              <w:rPr>
                <w:rStyle w:val="FontStyle104"/>
                <w:rFonts w:eastAsiaTheme="minorEastAsia"/>
              </w:rPr>
              <w:t>ственных материалах и их вырази</w:t>
            </w:r>
            <w:r w:rsidRPr="00AE1D31">
              <w:rPr>
                <w:rStyle w:val="FontStyle104"/>
                <w:rFonts w:eastAsiaTheme="minorEastAsia"/>
              </w:rPr>
              <w:t>тельных возможностях.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образ ночного города с помощью разнообразных неожиданных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Обобщать </w:t>
            </w:r>
            <w:r w:rsidRPr="00AE1D31">
              <w:rPr>
                <w:rStyle w:val="FontStyle104"/>
                <w:rFonts w:eastAsiaTheme="minorEastAsia"/>
              </w:rPr>
              <w:t xml:space="preserve">пройденный материал, </w:t>
            </w:r>
            <w:r w:rsidRPr="00AE1D31">
              <w:rPr>
                <w:rStyle w:val="FontStyle143"/>
                <w:rFonts w:eastAsiaTheme="minorEastAsia"/>
              </w:rPr>
              <w:t xml:space="preserve">обсуждать </w:t>
            </w:r>
            <w:r w:rsidRPr="00AE1D31">
              <w:rPr>
                <w:rStyle w:val="FontStyle104"/>
                <w:rFonts w:eastAsiaTheme="minorEastAsia"/>
              </w:rPr>
              <w:t>творческие работы на ито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говой выставке, </w:t>
            </w:r>
            <w:r w:rsidRPr="00AE1D31">
              <w:rPr>
                <w:rStyle w:val="FontStyle143"/>
                <w:rFonts w:eastAsiaTheme="minorEastAsia"/>
              </w:rPr>
              <w:t xml:space="preserve">оценивать </w:t>
            </w:r>
            <w:r w:rsidRPr="00AE1D31">
              <w:rPr>
                <w:rStyle w:val="FontStyle104"/>
                <w:rFonts w:eastAsiaTheme="minorEastAsia"/>
              </w:rPr>
              <w:t>собствен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ную художественную деятельность и деятельность своих одноклассников.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77"/>
              <w:widowControl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lastRenderedPageBreak/>
              <w:t xml:space="preserve">Реальность и фантазия </w:t>
            </w:r>
            <w:r w:rsidRPr="00AE1D31">
              <w:rPr>
                <w:rStyle w:val="FontStyle137"/>
                <w:rFonts w:eastAsiaTheme="minorEastAsia"/>
                <w:sz w:val="22"/>
                <w:szCs w:val="22"/>
              </w:rPr>
              <w:t xml:space="preserve">(7 </w:t>
            </w: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Для изображения реальности необходимо воображение. Для создания фантастического образа необходи</w:t>
            </w:r>
            <w:r w:rsidRPr="00AE1D31">
              <w:rPr>
                <w:rStyle w:val="FontStyle104"/>
                <w:rFonts w:eastAsiaTheme="minorEastAsia"/>
              </w:rPr>
              <w:softHyphen/>
              <w:t>ма опора на реальность. Значение фантазии и воображения для творчества художника.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реальных и фантастических животных. Изображение узоров, увиденных в природе, и орна</w:t>
            </w:r>
            <w:r w:rsidRPr="00AE1D31">
              <w:rPr>
                <w:rStyle w:val="FontStyle104"/>
                <w:rFonts w:eastAsiaTheme="minorEastAsia"/>
              </w:rPr>
              <w:softHyphen/>
              <w:t>ментов для украшения человека. Изображение фантазийных построек.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духовной и эмоциональной сферы ребенка через общение с природой.</w:t>
            </w:r>
          </w:p>
        </w:tc>
      </w:tr>
      <w:tr w:rsidR="00A9322C" w:rsidRPr="00AE1D31" w:rsidTr="00A9322C">
        <w:trPr>
          <w:trHeight w:val="11049"/>
        </w:trPr>
        <w:tc>
          <w:tcPr>
            <w:tcW w:w="3592" w:type="dxa"/>
          </w:tcPr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и реаль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ность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и фантазия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  <w:r w:rsidRPr="00AE1D31">
              <w:rPr>
                <w:rFonts w:eastAsiaTheme="minorEastAsia" w:cstheme="minorBidi"/>
                <w:sz w:val="22"/>
                <w:szCs w:val="22"/>
              </w:rPr>
              <w:t xml:space="preserve"> 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Украшение и реальность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Украшение и фантазия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Постройка и реальность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Постройка и фантазия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Мастер Изображения учит видеть мир вокруг нас.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всматриваться в реальный мир, учимся не только смотреть, но и видеть.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Рассматриваем внимательно живот</w:t>
            </w:r>
            <w:r w:rsidRPr="00AE1D31">
              <w:rPr>
                <w:rStyle w:val="FontStyle104"/>
                <w:rFonts w:eastAsiaTheme="minorEastAsia"/>
              </w:rPr>
              <w:softHyphen/>
              <w:t>ных, замечаем их красоту, обсуждаем особенности различных животных.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любимого животного.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(одна или две краски) или тушь, кисть, бумага.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Изображения учит фантази</w:t>
            </w:r>
            <w:r w:rsidRPr="00AE1D31">
              <w:rPr>
                <w:rStyle w:val="FontStyle104"/>
                <w:rFonts w:eastAsiaTheme="minorEastAsia"/>
              </w:rPr>
              <w:softHyphen/>
              <w:t>ровать. Роль фантазии в жизни людей.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Сказочные существа. Фантастиче</w:t>
            </w:r>
            <w:r w:rsidRPr="00AE1D31">
              <w:rPr>
                <w:rStyle w:val="FontStyle104"/>
                <w:rFonts w:eastAsiaTheme="minorEastAsia"/>
              </w:rPr>
              <w:softHyphen/>
              <w:t>ские образы.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Соединение элементов разных жи</w:t>
            </w:r>
            <w:r w:rsidRPr="00AE1D31">
              <w:rPr>
                <w:rStyle w:val="FontStyle104"/>
                <w:rFonts w:eastAsiaTheme="minorEastAsia"/>
              </w:rPr>
              <w:softHyphen/>
              <w:t>вотных, растений при создании фан</w:t>
            </w:r>
            <w:r w:rsidRPr="00AE1D31">
              <w:rPr>
                <w:rStyle w:val="FontStyle104"/>
                <w:rFonts w:eastAsiaTheme="minorEastAsia"/>
              </w:rPr>
              <w:softHyphen/>
              <w:t>тастического образа.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Творческие умения и навыки рабо</w:t>
            </w:r>
            <w:r w:rsidRPr="00AE1D31">
              <w:rPr>
                <w:rStyle w:val="FontStyle104"/>
                <w:rFonts w:eastAsiaTheme="minorEastAsia"/>
              </w:rPr>
              <w:softHyphen/>
              <w:t>ты гуашью.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фантастиче</w:t>
            </w:r>
            <w:r w:rsidRPr="00AE1D31">
              <w:rPr>
                <w:rStyle w:val="FontStyle104"/>
                <w:rFonts w:eastAsiaTheme="minorEastAsia"/>
              </w:rPr>
              <w:softHyphen/>
              <w:t>ского животного путем соединения эле</w:t>
            </w:r>
            <w:r w:rsidRPr="00AE1D31">
              <w:rPr>
                <w:rStyle w:val="FontStyle104"/>
                <w:rFonts w:eastAsiaTheme="minorEastAsia"/>
              </w:rPr>
              <w:softHyphen/>
              <w:t>ментов разных животных, птиц и даже растений.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боль</w:t>
            </w:r>
            <w:r w:rsidRPr="00AE1D31">
              <w:rPr>
                <w:rStyle w:val="FontStyle104"/>
                <w:rFonts w:eastAsiaTheme="minorEastAsia"/>
              </w:rPr>
              <w:softHyphen/>
              <w:t>шой лист бумаги (цветной или тониро</w:t>
            </w:r>
            <w:r w:rsidRPr="00AE1D31">
              <w:rPr>
                <w:rStyle w:val="FontStyle104"/>
                <w:rFonts w:eastAsiaTheme="minorEastAsia"/>
              </w:rPr>
              <w:softHyphen/>
              <w:t>ванной).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43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Украшения учится у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26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Природа умеет себя украшать.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26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04"/>
                <w:rFonts w:eastAsiaTheme="minorEastAsia"/>
              </w:rPr>
              <w:t>Умение видеть красоту природы, разноо</w:t>
            </w:r>
            <w:r>
              <w:rPr>
                <w:rStyle w:val="FontStyle104"/>
                <w:rFonts w:eastAsiaTheme="minorEastAsia"/>
              </w:rPr>
              <w:t>бразие ее форм, цвета (иней, мо</w:t>
            </w:r>
            <w:r w:rsidRPr="00AE1D31">
              <w:rPr>
                <w:rStyle w:val="FontStyle104"/>
                <w:rFonts w:eastAsiaTheme="minorEastAsia"/>
              </w:rPr>
              <w:t>розные узоры, паутинки, наряды птиц, рыб и т. п.).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before="38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наблюдательности.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паутинок с росой, веточками деревьев или сне</w:t>
            </w:r>
            <w:r w:rsidRPr="00AE1D31">
              <w:rPr>
                <w:rStyle w:val="FontStyle104"/>
                <w:rFonts w:eastAsiaTheme="minorEastAsia"/>
              </w:rPr>
              <w:softHyphen/>
              <w:t>жинок при помощи линий (индивиду</w:t>
            </w:r>
            <w:r w:rsidRPr="00AE1D31">
              <w:rPr>
                <w:rStyle w:val="FontStyle104"/>
                <w:rFonts w:eastAsiaTheme="minorEastAsia"/>
              </w:rPr>
              <w:softHyphen/>
              <w:t>ально по памяти).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уголь, мел, тушь и тонкая кисть или гуашь (один цвет), бумага.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Украшения учится у природы, изучает её.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Преобразование природных форм для создания различных узоров, орна</w:t>
            </w:r>
            <w:r w:rsidRPr="00AE1D31">
              <w:rPr>
                <w:rStyle w:val="FontStyle104"/>
                <w:rFonts w:eastAsiaTheme="minorEastAsia"/>
              </w:rPr>
              <w:softHyphen/>
              <w:t>ментов, украшающих предметы быта.</w:t>
            </w:r>
          </w:p>
          <w:p w:rsidR="00A9322C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тканей, кружев,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ний для человека. Перенесение красоты природы Мастером Украшения в жизнь человека и преобразование ее с по</w:t>
            </w:r>
            <w:r w:rsidRPr="00AE1D31">
              <w:rPr>
                <w:rStyle w:val="FontStyle104"/>
                <w:rFonts w:eastAsiaTheme="minorEastAsia"/>
              </w:rPr>
              <w:softHyphen/>
              <w:t>мощью фантазии.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изображение кружева, ук</w:t>
            </w:r>
            <w:r w:rsidRPr="00AE1D31">
              <w:rPr>
                <w:rStyle w:val="FontStyle104"/>
                <w:rFonts w:eastAsiaTheme="minorEastAsia"/>
              </w:rPr>
              <w:t>рашение узором воротничка для платья или кокошника, закладки для книги.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любой графический материал (один-два цвета).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30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Постройки учится у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Красота и смысл природных кон</w:t>
            </w:r>
            <w:r w:rsidRPr="00AE1D31">
              <w:rPr>
                <w:rStyle w:val="FontStyle104"/>
                <w:rFonts w:eastAsiaTheme="minorEastAsia"/>
              </w:rPr>
              <w:t>стр</w:t>
            </w:r>
            <w:r>
              <w:rPr>
                <w:rStyle w:val="FontStyle104"/>
                <w:rFonts w:eastAsiaTheme="minorEastAsia"/>
              </w:rPr>
              <w:t>укций (соты пчел, ракушки, коро</w:t>
            </w:r>
            <w:r w:rsidRPr="00AE1D31">
              <w:rPr>
                <w:rStyle w:val="FontStyle104"/>
                <w:rFonts w:eastAsiaTheme="minorEastAsia"/>
              </w:rPr>
              <w:t>бочки</w:t>
            </w:r>
            <w:r>
              <w:rPr>
                <w:rStyle w:val="FontStyle104"/>
                <w:rFonts w:eastAsiaTheme="minorEastAsia"/>
              </w:rPr>
              <w:t xml:space="preserve"> хлопка, орехи и т.д.), их функ</w:t>
            </w:r>
            <w:r w:rsidRPr="00AE1D31">
              <w:rPr>
                <w:rStyle w:val="FontStyle104"/>
                <w:rFonts w:eastAsiaTheme="minorEastAsia"/>
              </w:rPr>
              <w:t>циональность, пропорции.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Развитие наблюдательности.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форм подводного ми</w:t>
            </w:r>
            <w:r w:rsidRPr="00AE1D31">
              <w:rPr>
                <w:rStyle w:val="FontStyle104"/>
                <w:rFonts w:eastAsiaTheme="minorEastAsia"/>
              </w:rPr>
              <w:softHyphen/>
              <w:t>ра, их неповторимые особенности.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91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конструирование из бума</w:t>
            </w:r>
            <w:r w:rsidRPr="00AE1D31">
              <w:rPr>
                <w:rStyle w:val="FontStyle104"/>
                <w:rFonts w:eastAsiaTheme="minorEastAsia"/>
              </w:rPr>
              <w:softHyphen/>
              <w:t>ги</w:t>
            </w:r>
            <w:r>
              <w:rPr>
                <w:rStyle w:val="FontStyle104"/>
                <w:rFonts w:eastAsiaTheme="minorEastAsia"/>
              </w:rPr>
              <w:t xml:space="preserve"> подводного мира (индивидуально-</w:t>
            </w:r>
            <w:r w:rsidRPr="00AE1D31">
              <w:rPr>
                <w:rStyle w:val="FontStyle104"/>
                <w:rFonts w:eastAsiaTheme="minorEastAsia"/>
              </w:rPr>
              <w:t>коллективная работа).</w:t>
            </w:r>
          </w:p>
          <w:p w:rsidR="00A9322C" w:rsidRPr="00AE1D31" w:rsidRDefault="00A9322C" w:rsidP="00634F53">
            <w:pPr>
              <w:pStyle w:val="Style87"/>
              <w:widowControl/>
              <w:spacing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бумага, ножницы, клей.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3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Постройки учится у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Изучая природу, Мастер преобразу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ет ее своей 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фантазией, дополняет ее формы, создает конструкции, необхо</w:t>
            </w:r>
            <w:r w:rsidRPr="00AE1D31">
              <w:rPr>
                <w:rStyle w:val="FontStyle104"/>
                <w:rFonts w:eastAsiaTheme="minorEastAsia"/>
              </w:rPr>
              <w:softHyphen/>
              <w:t>димые для жизни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Мастер Постройки показывает воз</w:t>
            </w:r>
            <w:r w:rsidRPr="00AE1D31">
              <w:rPr>
                <w:rStyle w:val="FontStyle104"/>
                <w:rFonts w:eastAsiaTheme="minorEastAsia"/>
              </w:rPr>
              <w:t>мож</w:t>
            </w:r>
            <w:r>
              <w:rPr>
                <w:rStyle w:val="FontStyle104"/>
                <w:rFonts w:eastAsiaTheme="minorEastAsia"/>
              </w:rPr>
              <w:t>ности фантазии человека в созда</w:t>
            </w:r>
            <w:r w:rsidRPr="00AE1D31">
              <w:rPr>
                <w:rStyle w:val="FontStyle104"/>
                <w:rFonts w:eastAsiaTheme="minorEastAsia"/>
              </w:rPr>
              <w:t>нии предметов.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создание макетов фантас</w:t>
            </w:r>
            <w:r w:rsidRPr="00AE1D31">
              <w:rPr>
                <w:rStyle w:val="FontStyle104"/>
                <w:rFonts w:eastAsiaTheme="minorEastAsia"/>
              </w:rPr>
              <w:t>тических зданий, фантастического го</w:t>
            </w:r>
            <w:r w:rsidRPr="00AE1D31">
              <w:rPr>
                <w:rStyle w:val="FontStyle104"/>
                <w:rFonts w:eastAsiaTheme="minorEastAsia"/>
              </w:rPr>
              <w:softHyphen/>
              <w:t>рода (индивидуально-групповая работа по воображению).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бумага, ножницы, клей.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Вз</w:t>
            </w:r>
            <w:r>
              <w:rPr>
                <w:rStyle w:val="FontStyle104"/>
                <w:rFonts w:eastAsiaTheme="minorEastAsia"/>
              </w:rPr>
              <w:t>аимодействие трех видов деятель</w:t>
            </w:r>
            <w:r w:rsidRPr="00AE1D31">
              <w:rPr>
                <w:rStyle w:val="FontStyle104"/>
                <w:rFonts w:eastAsiaTheme="minorEastAsia"/>
              </w:rPr>
              <w:t>ности — изображения, украшения и по</w:t>
            </w:r>
            <w:r w:rsidRPr="00AE1D31">
              <w:rPr>
                <w:rStyle w:val="FontStyle104"/>
                <w:rFonts w:eastAsiaTheme="minorEastAsia"/>
              </w:rPr>
              <w:softHyphen/>
              <w:t>стройки.</w:t>
            </w:r>
          </w:p>
          <w:p w:rsidR="00A9322C" w:rsidRPr="00AE1D31" w:rsidRDefault="00A9322C" w:rsidP="00634F53">
            <w:pPr>
              <w:pStyle w:val="Style87"/>
              <w:widowControl/>
              <w:spacing w:before="48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Обобщение материала всей темы.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конструирование (модели</w:t>
            </w:r>
            <w:r w:rsidRPr="00AE1D31">
              <w:rPr>
                <w:rStyle w:val="FontStyle104"/>
                <w:rFonts w:eastAsiaTheme="minorEastAsia"/>
              </w:rPr>
              <w:t>рование) и украшение елочных игру</w:t>
            </w:r>
            <w:r w:rsidRPr="00AE1D31">
              <w:rPr>
                <w:rStyle w:val="FontStyle104"/>
                <w:rFonts w:eastAsiaTheme="minorEastAsia"/>
              </w:rPr>
              <w:softHyphen/>
              <w:t>шек, изображающих людей, зверей, рас</w:t>
            </w:r>
            <w:r w:rsidRPr="00AE1D31">
              <w:rPr>
                <w:rStyle w:val="FontStyle104"/>
                <w:rFonts w:eastAsiaTheme="minorEastAsia"/>
              </w:rPr>
              <w:softHyphen/>
              <w:t>тения.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Создание коллективного панно.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маленькие кис</w:t>
            </w:r>
            <w:r w:rsidRPr="00AE1D31">
              <w:rPr>
                <w:rStyle w:val="FontStyle104"/>
                <w:rFonts w:eastAsiaTheme="minorEastAsia"/>
              </w:rPr>
              <w:softHyphen/>
              <w:t>ти, бумага, ножницы, клей.</w:t>
            </w:r>
          </w:p>
          <w:p w:rsidR="00A9322C" w:rsidRPr="00AE1D31" w:rsidRDefault="00A9322C" w:rsidP="00634F53">
            <w:pPr>
              <w:pStyle w:val="Style87"/>
              <w:widowControl/>
              <w:spacing w:before="130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Выставка творческих работ. Отбор работ, совместное обсуждение.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Рассматривать, изучать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>
              <w:rPr>
                <w:rStyle w:val="FontStyle143"/>
                <w:rFonts w:eastAsiaTheme="minorEastAsia"/>
              </w:rPr>
              <w:t>анали</w:t>
            </w:r>
            <w:r w:rsidRPr="00AE1D31">
              <w:rPr>
                <w:rStyle w:val="FontStyle143"/>
                <w:rFonts w:eastAsiaTheme="minorEastAsia"/>
              </w:rPr>
              <w:t xml:space="preserve">зировать </w:t>
            </w:r>
            <w:r w:rsidRPr="00AE1D31">
              <w:rPr>
                <w:rStyle w:val="FontStyle104"/>
                <w:rFonts w:eastAsiaTheme="minorEastAsia"/>
              </w:rPr>
              <w:t>строение реальных животных.</w:t>
            </w:r>
          </w:p>
          <w:p w:rsidR="00A9322C" w:rsidRPr="00AE1D31" w:rsidRDefault="00A9322C" w:rsidP="00634F53">
            <w:pPr>
              <w:pStyle w:val="Style82"/>
              <w:widowControl/>
              <w:spacing w:line="235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животных, выделяя пропорции частей тела.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Передавать </w:t>
            </w:r>
            <w:r w:rsidRPr="00AE1D31">
              <w:rPr>
                <w:rStyle w:val="FontStyle104"/>
                <w:rFonts w:eastAsiaTheme="minorEastAsia"/>
              </w:rPr>
              <w:t>в изображении харак</w:t>
            </w:r>
            <w:r w:rsidRPr="00AE1D31">
              <w:rPr>
                <w:rStyle w:val="FontStyle104"/>
                <w:rFonts w:eastAsiaTheme="minorEastAsia"/>
              </w:rPr>
              <w:softHyphen/>
              <w:t>тер выбранного животного.</w:t>
            </w: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Закреплять </w:t>
            </w:r>
            <w:r w:rsidRPr="00AE1D31">
              <w:rPr>
                <w:rStyle w:val="FontStyle104"/>
                <w:rFonts w:eastAsiaTheme="minorEastAsia"/>
              </w:rPr>
              <w:t>навыки работы от об</w:t>
            </w:r>
            <w:r w:rsidRPr="00AE1D31">
              <w:rPr>
                <w:rStyle w:val="FontStyle104"/>
                <w:rFonts w:eastAsiaTheme="minorEastAsia"/>
              </w:rPr>
              <w:softHyphen/>
              <w:t>щего к частному.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4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Размышлять </w:t>
            </w:r>
            <w:r>
              <w:rPr>
                <w:rStyle w:val="FontStyle104"/>
                <w:rFonts w:eastAsiaTheme="minorEastAsia"/>
              </w:rPr>
              <w:t>о возможностях изоб</w:t>
            </w:r>
            <w:r w:rsidRPr="00AE1D31">
              <w:rPr>
                <w:rStyle w:val="FontStyle104"/>
                <w:rFonts w:eastAsiaTheme="minorEastAsia"/>
              </w:rPr>
              <w:t>раже</w:t>
            </w:r>
            <w:r>
              <w:rPr>
                <w:rStyle w:val="FontStyle104"/>
                <w:rFonts w:eastAsiaTheme="minorEastAsia"/>
              </w:rPr>
              <w:t>ния как реального, так и фантас</w:t>
            </w:r>
            <w:r w:rsidRPr="00AE1D31">
              <w:rPr>
                <w:rStyle w:val="FontStyle104"/>
                <w:rFonts w:eastAsiaTheme="minorEastAsia"/>
              </w:rPr>
              <w:t>тического мира.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>слайды и изобра</w:t>
            </w:r>
            <w:r w:rsidRPr="00AE1D31">
              <w:rPr>
                <w:rStyle w:val="FontStyle104"/>
                <w:rFonts w:eastAsiaTheme="minorEastAsia"/>
              </w:rPr>
              <w:softHyphen/>
              <w:t>жения реальных и фантастических жи</w:t>
            </w:r>
            <w:r w:rsidRPr="00AE1D31">
              <w:rPr>
                <w:rStyle w:val="FontStyle104"/>
                <w:rFonts w:eastAsiaTheme="minorEastAsia"/>
              </w:rPr>
              <w:softHyphen/>
              <w:t>вотных (русская деревянная и камен</w:t>
            </w:r>
            <w:r w:rsidRPr="00AE1D31">
              <w:rPr>
                <w:rStyle w:val="FontStyle104"/>
                <w:rFonts w:eastAsiaTheme="minorEastAsia"/>
              </w:rPr>
              <w:softHyphen/>
              <w:t>ная резьба и т.д.).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>
              <w:rPr>
                <w:rStyle w:val="FontStyle104"/>
                <w:rFonts w:eastAsiaTheme="minorEastAsia"/>
              </w:rPr>
              <w:t>выразительные фан</w:t>
            </w:r>
            <w:r w:rsidRPr="00AE1D31">
              <w:rPr>
                <w:rStyle w:val="FontStyle104"/>
                <w:rFonts w:eastAsiaTheme="minorEastAsia"/>
              </w:rPr>
              <w:t>тастические образы животных.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сказочные существа путем соединения воедино элементов разных животных и даже растений.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гуашью.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29"/>
              <w:widowControl/>
              <w:spacing w:before="53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учиться видеть </w:t>
            </w:r>
            <w:r>
              <w:rPr>
                <w:rStyle w:val="FontStyle104"/>
                <w:rFonts w:eastAsiaTheme="minorEastAsia"/>
              </w:rPr>
              <w:t>укра</w:t>
            </w:r>
            <w:r w:rsidRPr="00AE1D31">
              <w:rPr>
                <w:rStyle w:val="FontStyle104"/>
                <w:rFonts w:eastAsiaTheme="minorEastAsia"/>
              </w:rPr>
              <w:t>шения в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Эмоционально </w:t>
            </w:r>
            <w:r w:rsidRPr="00AE1D31">
              <w:rPr>
                <w:rStyle w:val="FontStyle143"/>
                <w:rFonts w:eastAsiaTheme="minorEastAsia"/>
              </w:rPr>
              <w:t xml:space="preserve">откликаться </w:t>
            </w:r>
            <w:r>
              <w:rPr>
                <w:rStyle w:val="FontStyle104"/>
                <w:rFonts w:eastAsiaTheme="minorEastAsia"/>
              </w:rPr>
              <w:t>на кра</w:t>
            </w:r>
            <w:r w:rsidRPr="00AE1D31">
              <w:rPr>
                <w:rStyle w:val="FontStyle104"/>
                <w:rFonts w:eastAsiaTheme="minorEastAsia"/>
              </w:rPr>
              <w:t>соту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с помощью графических материалов, линий изображения раз</w:t>
            </w:r>
            <w:r w:rsidRPr="00AE1D31">
              <w:rPr>
                <w:rStyle w:val="FontStyle104"/>
                <w:rFonts w:eastAsiaTheme="minorEastAsia"/>
              </w:rPr>
              <w:softHyphen/>
              <w:t>личных украшений в природе (паутин</w:t>
            </w:r>
            <w:r w:rsidRPr="00AE1D31">
              <w:rPr>
                <w:rStyle w:val="FontStyle104"/>
                <w:rFonts w:eastAsiaTheme="minorEastAsia"/>
              </w:rPr>
              <w:softHyphen/>
              <w:t>ки, снежинки и т.д.).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тушью, пером, углем, мелом.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 w:rsidRPr="00AE1D31">
              <w:rPr>
                <w:rStyle w:val="FontStyle143"/>
                <w:rFonts w:eastAsiaTheme="minorEastAsia"/>
                <w:b w:val="0"/>
              </w:rPr>
              <w:t>природные формы с декоративными мотивами в кружевах, тканях, украшениях, на посуде.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приемы создания орна</w:t>
            </w:r>
            <w:r w:rsidRPr="00AE1D31">
              <w:rPr>
                <w:rStyle w:val="FontStyle104"/>
                <w:rFonts w:eastAsiaTheme="minorEastAsia"/>
              </w:rPr>
              <w:softHyphen/>
              <w:t>мента: повторение модуля, ритмическое чередование элемента.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украшения (воротничок для платья, подзор, закладка для книг и т.д.), используя узоры.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Работать </w:t>
            </w:r>
            <w:r w:rsidRPr="00AE1D31">
              <w:rPr>
                <w:rStyle w:val="FontStyle104"/>
                <w:rFonts w:eastAsiaTheme="minorEastAsia"/>
              </w:rPr>
              <w:t>графическими материала</w:t>
            </w:r>
            <w:r w:rsidRPr="00AE1D31">
              <w:rPr>
                <w:rStyle w:val="FontStyle104"/>
                <w:rFonts w:eastAsiaTheme="minorEastAsia"/>
              </w:rPr>
              <w:softHyphen/>
              <w:t>ми (роллеры, тушь, фломастеры) с по</w:t>
            </w:r>
            <w:r w:rsidRPr="00AE1D31">
              <w:rPr>
                <w:rStyle w:val="FontStyle104"/>
                <w:rFonts w:eastAsiaTheme="minorEastAsia"/>
              </w:rPr>
              <w:softHyphen/>
              <w:t>мощью линий различной толщины.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9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>
              <w:rPr>
                <w:rStyle w:val="FontStyle104"/>
                <w:rFonts w:eastAsiaTheme="minorEastAsia"/>
              </w:rPr>
              <w:t>природные кон</w:t>
            </w:r>
            <w:r w:rsidRPr="00AE1D31">
              <w:rPr>
                <w:rStyle w:val="FontStyle104"/>
                <w:rFonts w:eastAsiaTheme="minorEastAsia"/>
              </w:rPr>
              <w:t xml:space="preserve">струкции,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их формы, пропорции.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Эмоционально </w:t>
            </w:r>
            <w:r w:rsidRPr="00AE1D31">
              <w:rPr>
                <w:rStyle w:val="FontStyle143"/>
                <w:rFonts w:eastAsiaTheme="minorEastAsia"/>
              </w:rPr>
              <w:t xml:space="preserve">откликаться </w:t>
            </w:r>
            <w:r>
              <w:rPr>
                <w:rStyle w:val="FontStyle104"/>
                <w:rFonts w:eastAsiaTheme="minorEastAsia"/>
              </w:rPr>
              <w:t>на кра</w:t>
            </w:r>
            <w:r w:rsidRPr="00AE1D31">
              <w:rPr>
                <w:rStyle w:val="FontStyle104"/>
                <w:rFonts w:eastAsiaTheme="minorEastAsia"/>
              </w:rPr>
              <w:t>соту различных построек в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навыки работы с бума</w:t>
            </w:r>
            <w:r w:rsidRPr="00AE1D31">
              <w:rPr>
                <w:rStyle w:val="FontStyle104"/>
                <w:rFonts w:eastAsiaTheme="minorEastAsia"/>
              </w:rPr>
              <w:softHyphen/>
              <w:t>гой (закручивание, надрезание, склады</w:t>
            </w:r>
            <w:r w:rsidRPr="00AE1D31">
              <w:rPr>
                <w:rStyle w:val="FontStyle104"/>
                <w:rFonts w:eastAsiaTheme="minorEastAsia"/>
              </w:rPr>
              <w:softHyphen/>
              <w:t>вание, склеивание).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из бумаги формы подводного мира.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создании к</w:t>
            </w:r>
            <w:r>
              <w:rPr>
                <w:rStyle w:val="FontStyle104"/>
                <w:rFonts w:eastAsiaTheme="minorEastAsia"/>
              </w:rPr>
              <w:t>оллек</w:t>
            </w:r>
            <w:r w:rsidRPr="00AE1D31">
              <w:rPr>
                <w:rStyle w:val="FontStyle104"/>
                <w:rFonts w:eastAsiaTheme="minorEastAsia"/>
              </w:rPr>
              <w:t>тивной работы.</w:t>
            </w:r>
          </w:p>
          <w:p w:rsidR="00A9322C" w:rsidRPr="00AE1D31" w:rsidRDefault="00A9322C" w:rsidP="00634F53">
            <w:pPr>
              <w:pStyle w:val="Style82"/>
              <w:widowControl/>
              <w:spacing w:line="230" w:lineRule="exact"/>
              <w:ind w:left="142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>
              <w:rPr>
                <w:rStyle w:val="FontStyle104"/>
                <w:rFonts w:eastAsiaTheme="minorEastAsia"/>
              </w:rPr>
              <w:t>природ</w:t>
            </w:r>
            <w:r w:rsidRPr="00AE1D31">
              <w:rPr>
                <w:rStyle w:val="FontStyle104"/>
                <w:rFonts w:eastAsiaTheme="minorEastAsia"/>
              </w:rPr>
              <w:t>ные формы с архитектурными построй</w:t>
            </w:r>
            <w:r w:rsidRPr="00AE1D31">
              <w:rPr>
                <w:rStyle w:val="FontStyle104"/>
                <w:rFonts w:eastAsiaTheme="minorEastAsia"/>
              </w:rPr>
              <w:softHyphen/>
              <w:t>ками.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приемы работы с бу</w:t>
            </w:r>
            <w:r w:rsidRPr="00AE1D31">
              <w:rPr>
                <w:rStyle w:val="FontStyle104"/>
                <w:rFonts w:eastAsiaTheme="minorEastAsia"/>
              </w:rPr>
              <w:softHyphen/>
              <w:t>магой.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>
              <w:rPr>
                <w:rStyle w:val="FontStyle104"/>
                <w:rFonts w:eastAsiaTheme="minorEastAsia"/>
              </w:rPr>
              <w:t>разнообразные кон</w:t>
            </w:r>
            <w:r w:rsidRPr="00AE1D31">
              <w:rPr>
                <w:rStyle w:val="FontStyle104"/>
                <w:rFonts w:eastAsiaTheme="minorEastAsia"/>
              </w:rPr>
              <w:t>струкции.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макеты фантастических зданий, фантастического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созда</w:t>
            </w:r>
            <w:r>
              <w:rPr>
                <w:rStyle w:val="FontStyle104"/>
                <w:rFonts w:eastAsiaTheme="minorEastAsia"/>
              </w:rPr>
              <w:t>нии коллек</w:t>
            </w:r>
            <w:r w:rsidRPr="00AE1D31">
              <w:rPr>
                <w:rStyle w:val="FontStyle104"/>
                <w:rFonts w:eastAsiaTheme="minorEastAsia"/>
              </w:rPr>
              <w:t>тивной работы.</w:t>
            </w: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jc w:val="left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Повторять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закреплять </w:t>
            </w:r>
            <w:r w:rsidRPr="00AE1D31">
              <w:rPr>
                <w:rStyle w:val="FontStyle104"/>
                <w:rFonts w:eastAsiaTheme="minorEastAsia"/>
              </w:rPr>
              <w:t>получен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ные на предыдущих уроках знания. 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 </w:t>
            </w:r>
            <w:r w:rsidRPr="00AE1D31">
              <w:rPr>
                <w:rStyle w:val="FontStyle104"/>
                <w:rFonts w:eastAsiaTheme="minorEastAsia"/>
              </w:rPr>
              <w:t>роль, взаимодействие в работе трёх Братьев-Мастеров (их единство)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(моделировать)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украшать </w:t>
            </w:r>
            <w:r>
              <w:rPr>
                <w:rStyle w:val="FontStyle104"/>
                <w:rFonts w:eastAsiaTheme="minorEastAsia"/>
              </w:rPr>
              <w:t>елочные украшения (изоб</w:t>
            </w:r>
            <w:r w:rsidRPr="00AE1D31">
              <w:rPr>
                <w:rStyle w:val="FontStyle104"/>
                <w:rFonts w:eastAsiaTheme="minorEastAsia"/>
              </w:rPr>
              <w:t>ражающие людей, зверей, растения) для новогодней елки.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Fonts w:eastAsiaTheme="minorEastAsia" w:cstheme="minorBidi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Обсуждать </w:t>
            </w:r>
            <w:r w:rsidRPr="00AE1D31">
              <w:rPr>
                <w:rStyle w:val="FontStyle104"/>
                <w:rFonts w:eastAsiaTheme="minorEastAsia"/>
              </w:rPr>
              <w:t xml:space="preserve">творческие работы на итоговой выставке, </w:t>
            </w:r>
            <w:r w:rsidRPr="00AE1D31">
              <w:rPr>
                <w:rStyle w:val="FontStyle143"/>
                <w:rFonts w:eastAsiaTheme="minorEastAsia"/>
              </w:rPr>
              <w:t xml:space="preserve">оценивать </w:t>
            </w:r>
            <w:r>
              <w:rPr>
                <w:rStyle w:val="FontStyle104"/>
                <w:rFonts w:eastAsiaTheme="minorEastAsia"/>
              </w:rPr>
              <w:t>собст</w:t>
            </w:r>
            <w:r w:rsidRPr="00AE1D31">
              <w:rPr>
                <w:rStyle w:val="FontStyle104"/>
                <w:rFonts w:eastAsiaTheme="minorEastAsia"/>
              </w:rPr>
              <w:t>венную художественную деятельность и деятельность своих одноклассников.</w:t>
            </w:r>
          </w:p>
        </w:tc>
      </w:tr>
      <w:tr w:rsidR="00A9322C" w:rsidRPr="00AE1D31" w:rsidTr="00A9322C">
        <w:trPr>
          <w:trHeight w:val="1411"/>
        </w:trPr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63"/>
              <w:widowControl/>
              <w:spacing w:before="110"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lastRenderedPageBreak/>
              <w:t>О чем говорит искусство (11 ч)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5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Важнейшая тема курса. Искусство выражает чувства человека, его понимание и отношение к тому, что он изображает, украшает и строит.</w:t>
            </w:r>
          </w:p>
          <w:p w:rsidR="00A9322C" w:rsidRPr="00AE1D31" w:rsidRDefault="00A9322C" w:rsidP="00634F53">
            <w:pPr>
              <w:pStyle w:val="Style87"/>
              <w:widowControl/>
              <w:spacing w:after="307" w:line="24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состояний (настроений) в природе. Изображение доброго и злого сказочного образа. Укра</w:t>
            </w:r>
            <w:r w:rsidRPr="00AE1D31">
              <w:rPr>
                <w:rStyle w:val="FontStyle104"/>
                <w:rFonts w:eastAsiaTheme="minorEastAsia"/>
              </w:rPr>
              <w:softHyphen/>
              <w:t>шения, характеризующие контрастных по характеру, по их намерениям персонажей. Постройки для добрых и злых, разных по характеру сказочных героев.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природы в различных состояниях</w:t>
            </w: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68"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характе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ра животных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характе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ра человека: женский образ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67" w:line="230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Изображение характе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ра человека: мужской образ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Default="00A9322C" w:rsidP="00634F53">
            <w:pPr>
              <w:pStyle w:val="Style86"/>
              <w:widowControl/>
              <w:spacing w:before="163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Default="00A9322C" w:rsidP="00634F53">
            <w:pPr>
              <w:pStyle w:val="Style86"/>
              <w:widowControl/>
              <w:spacing w:before="163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63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Образ человека в скульптуре</w:t>
            </w: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</w:rPr>
            </w:pPr>
          </w:p>
          <w:p w:rsidR="00A9322C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87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Человек и его украше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ния</w:t>
            </w: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82"/>
              <w:widowControl/>
              <w:spacing w:line="221" w:lineRule="exact"/>
              <w:ind w:left="142"/>
              <w:jc w:val="left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О чём говорят украшения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Fonts w:ascii="Times New Roman" w:eastAsiaTheme="minorEastAsia" w:hAnsi="Times New Roman"/>
                <w:b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Образ здания</w:t>
            </w: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Fonts w:ascii="Times New Roman" w:eastAsiaTheme="minorEastAsia" w:hAnsi="Times New Roman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21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Fonts w:ascii="Times New Roman" w:eastAsiaTheme="minorEastAsia" w:hAnsi="Times New Roman"/>
                <w:b/>
                <w:sz w:val="22"/>
                <w:szCs w:val="22"/>
              </w:rPr>
              <w:t>В из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ображении, укра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шении и постройке че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ловек выражает свои чувства, мысли, на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строение, свое отноше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ние к миру (обобщение темы)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b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3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Разное состояние природы несет в себе разное настроение: грозное и тре</w:t>
            </w:r>
            <w:r w:rsidRPr="00AE1D31">
              <w:rPr>
                <w:rStyle w:val="FontStyle104"/>
                <w:rFonts w:eastAsiaTheme="minorEastAsia"/>
              </w:rPr>
              <w:softHyphen/>
              <w:t>вожное, спокойное и радостное, груст</w:t>
            </w:r>
            <w:r w:rsidRPr="00AE1D31">
              <w:rPr>
                <w:rStyle w:val="FontStyle104"/>
                <w:rFonts w:eastAsiaTheme="minorEastAsia"/>
              </w:rPr>
              <w:softHyphen/>
              <w:t>ное и нежное.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Художник, изображая природу, вы</w:t>
            </w:r>
            <w:r w:rsidRPr="00AE1D31">
              <w:rPr>
                <w:rStyle w:val="FontStyle104"/>
                <w:rFonts w:eastAsiaTheme="minorEastAsia"/>
              </w:rPr>
              <w:t>ражает</w:t>
            </w:r>
            <w:r>
              <w:rPr>
                <w:rStyle w:val="FontStyle104"/>
                <w:rFonts w:eastAsiaTheme="minorEastAsia"/>
              </w:rPr>
              <w:t xml:space="preserve"> ее состояние, настроение. Изоб</w:t>
            </w:r>
            <w:r w:rsidRPr="00AE1D31">
              <w:rPr>
                <w:rStyle w:val="FontStyle104"/>
                <w:rFonts w:eastAsiaTheme="minorEastAsia"/>
              </w:rPr>
              <w:t>ражение, созданное художником, обра</w:t>
            </w:r>
            <w:r w:rsidRPr="00AE1D31">
              <w:rPr>
                <w:rStyle w:val="FontStyle104"/>
                <w:rFonts w:eastAsiaTheme="minorEastAsia"/>
              </w:rPr>
              <w:softHyphen/>
              <w:t>щено к чувствам зрителя.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 xml:space="preserve">изображение контрастных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состояний природы (море нежное и ласковое, бурное и тревожное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крупные кис</w:t>
            </w:r>
            <w:r w:rsidRPr="00AE1D31">
              <w:rPr>
                <w:rStyle w:val="FontStyle104"/>
                <w:rFonts w:eastAsiaTheme="minorEastAsia"/>
              </w:rPr>
              <w:softHyphen/>
              <w:t>ти, большие листы бумаги.</w:t>
            </w: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8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в изображении характе</w:t>
            </w:r>
            <w:r w:rsidRPr="00AE1D31">
              <w:rPr>
                <w:rStyle w:val="FontStyle104"/>
                <w:rFonts w:eastAsiaTheme="minorEastAsia"/>
              </w:rPr>
              <w:softHyphen/>
              <w:t>ра и пластики животного, его состоя</w:t>
            </w:r>
            <w:r w:rsidRPr="00AE1D31">
              <w:rPr>
                <w:rStyle w:val="FontStyle104"/>
                <w:rFonts w:eastAsiaTheme="minorEastAsia"/>
              </w:rPr>
              <w:softHyphen/>
              <w:t>ния, настроения.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анималистически</w:t>
            </w:r>
            <w:r w:rsidRPr="00AE1D31">
              <w:rPr>
                <w:rStyle w:val="FontStyle104"/>
                <w:rFonts w:eastAsiaTheme="minorEastAsia"/>
              </w:rPr>
              <w:softHyphen/>
              <w:t>ми изображениями, созданными худож</w:t>
            </w:r>
            <w:r w:rsidRPr="00AE1D31">
              <w:rPr>
                <w:rStyle w:val="FontStyle104"/>
                <w:rFonts w:eastAsiaTheme="minorEastAsia"/>
              </w:rPr>
              <w:softHyphen/>
              <w:t>никами в графике, живописи и скульп</w:t>
            </w:r>
            <w:r w:rsidRPr="00AE1D31">
              <w:rPr>
                <w:rStyle w:val="FontStyle104"/>
                <w:rFonts w:eastAsiaTheme="minorEastAsia"/>
              </w:rPr>
              <w:softHyphen/>
              <w:t>туре.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Рисунки и скульптурные произве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дения В.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Ватагина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.</w:t>
            </w:r>
          </w:p>
          <w:p w:rsidR="00A9322C" w:rsidRPr="00AE1D31" w:rsidRDefault="00A9322C" w:rsidP="00634F53">
            <w:pPr>
              <w:pStyle w:val="Style87"/>
              <w:widowControl/>
              <w:spacing w:before="77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изображение животных ве</w:t>
            </w:r>
            <w:r w:rsidRPr="00AE1D31">
              <w:rPr>
                <w:rStyle w:val="FontStyle104"/>
                <w:rFonts w:eastAsiaTheme="minorEastAsia"/>
              </w:rPr>
              <w:t>селых, стремительных, угрожающих.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(два-три цвета или один цвет), кисти.</w:t>
            </w: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82" w:line="235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Изображая человека, художник вы</w:t>
            </w:r>
            <w:r w:rsidRPr="00AE1D31">
              <w:rPr>
                <w:rStyle w:val="FontStyle104"/>
                <w:rFonts w:eastAsiaTheme="minorEastAsia"/>
              </w:rPr>
              <w:t>ражает свое отношение к нему, свое понимание этого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Женские качества характера: вер</w:t>
            </w:r>
            <w:r w:rsidRPr="00AE1D31">
              <w:rPr>
                <w:rStyle w:val="FontStyle104"/>
                <w:rFonts w:eastAsiaTheme="minorEastAsia"/>
              </w:rPr>
              <w:softHyphen/>
              <w:t>ность, нежность, достоинство, доброта и т. д. Внешнее и внутреннее содержа</w:t>
            </w:r>
            <w:r w:rsidRPr="00AE1D31">
              <w:rPr>
                <w:rStyle w:val="FontStyle104"/>
                <w:rFonts w:eastAsiaTheme="minorEastAsia"/>
              </w:rPr>
              <w:softHyphen/>
              <w:t>ние человека, выражение его средства</w:t>
            </w:r>
            <w:r w:rsidRPr="00AE1D31">
              <w:rPr>
                <w:rStyle w:val="FontStyle104"/>
                <w:rFonts w:eastAsiaTheme="minorEastAsia"/>
              </w:rPr>
              <w:softHyphen/>
              <w:t>ми искусства.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изображение противопо</w:t>
            </w:r>
            <w:r w:rsidRPr="00AE1D31">
              <w:rPr>
                <w:rStyle w:val="FontStyle104"/>
                <w:rFonts w:eastAsiaTheme="minorEastAsia"/>
              </w:rPr>
              <w:t>ложных по характеру сказочных жен</w:t>
            </w:r>
            <w:r w:rsidRPr="00AE1D31">
              <w:rPr>
                <w:rStyle w:val="FontStyle104"/>
                <w:rFonts w:eastAsiaTheme="minorEastAsia"/>
              </w:rPr>
              <w:softHyphen/>
              <w:t>ских образов. Класс делится на две час</w:t>
            </w:r>
            <w:r w:rsidRPr="00AE1D31">
              <w:rPr>
                <w:rStyle w:val="FontStyle104"/>
                <w:rFonts w:eastAsiaTheme="minorEastAsia"/>
              </w:rPr>
              <w:softHyphen/>
              <w:t>ти: одни изображают добрых, другие — злых.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или пастель, мелки, цветная бумага.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9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Изображая, художник выражает свое отношение к тому, что он изображает.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Эмоциональная и нравственная оценка образа в его изображении.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04"/>
                <w:rFonts w:eastAsiaTheme="minorEastAsia"/>
              </w:rPr>
              <w:t>Му</w:t>
            </w:r>
            <w:r>
              <w:rPr>
                <w:rStyle w:val="FontStyle104"/>
                <w:rFonts w:eastAsiaTheme="minorEastAsia"/>
              </w:rPr>
              <w:t>жские качества характера: отваж</w:t>
            </w:r>
            <w:r w:rsidRPr="00AE1D31">
              <w:rPr>
                <w:rStyle w:val="FontStyle104"/>
                <w:rFonts w:eastAsiaTheme="minorEastAsia"/>
              </w:rPr>
              <w:t>ность, смелость, решительность, чест</w:t>
            </w:r>
            <w:r w:rsidRPr="00AE1D31">
              <w:rPr>
                <w:rStyle w:val="FontStyle104"/>
                <w:rFonts w:eastAsiaTheme="minorEastAsia"/>
              </w:rPr>
              <w:softHyphen/>
              <w:t>ность, доброта и т. д.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Возможности использования цвета, тона, ритма для передачи характера персонажа.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доброго и злого героев из знакомых сказок.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(ограниченная палитра), кисти или пастель, мелки, обои, цветная бумага.</w:t>
            </w:r>
            <w:proofErr w:type="gramEnd"/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2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Возможности создания разнохарак</w:t>
            </w:r>
            <w:r w:rsidRPr="00AE1D31">
              <w:rPr>
                <w:rStyle w:val="FontStyle104"/>
                <w:rFonts w:eastAsiaTheme="minorEastAsia"/>
              </w:rPr>
              <w:t>терных героев в объеме.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Возможности создания разнохарактерных героев в объёме. Скульптурные произведения,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данные мастерами прошлого и настоя</w:t>
            </w:r>
            <w:r w:rsidRPr="00AE1D31">
              <w:rPr>
                <w:rStyle w:val="FontStyle104"/>
                <w:rFonts w:eastAsiaTheme="minorEastAsia"/>
              </w:rPr>
              <w:softHyphen/>
              <w:t>щего.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Изображения, созданные в объ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еме, —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скульптурные образы — выра</w:t>
            </w:r>
            <w:r w:rsidRPr="00AE1D31">
              <w:rPr>
                <w:rStyle w:val="FontStyle104"/>
                <w:rFonts w:eastAsiaTheme="minorEastAsia"/>
              </w:rPr>
              <w:softHyphen/>
              <w:t>жают отношение скульптора к миру, его чувства и переживания.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в объеме сказоч</w:t>
            </w:r>
            <w:r w:rsidRPr="00AE1D31">
              <w:rPr>
                <w:rStyle w:val="FontStyle104"/>
                <w:rFonts w:eastAsiaTheme="minorEastAsia"/>
              </w:rPr>
              <w:softHyphen/>
              <w:t>ных образов с ярко выраженным харак</w:t>
            </w:r>
            <w:r w:rsidRPr="00AE1D31">
              <w:rPr>
                <w:rStyle w:val="FontStyle104"/>
                <w:rFonts w:eastAsiaTheme="minorEastAsia"/>
              </w:rPr>
              <w:softHyphen/>
              <w:t>тером (Царевна-Лебедь, Баба яга и т. 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>
              <w:rPr>
                <w:rStyle w:val="FontStyle104"/>
                <w:rFonts w:eastAsiaTheme="minorEastAsia"/>
              </w:rPr>
              <w:t>пластилин, стеки, до</w:t>
            </w:r>
            <w:r w:rsidRPr="00AE1D31">
              <w:rPr>
                <w:rStyle w:val="FontStyle104"/>
                <w:rFonts w:eastAsiaTheme="minorEastAsia"/>
              </w:rPr>
              <w:t>щечки.</w:t>
            </w: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0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Украшая себя, человек рассказыва</w:t>
            </w:r>
            <w:r w:rsidRPr="00AE1D31">
              <w:rPr>
                <w:rStyle w:val="FontStyle104"/>
                <w:rFonts w:eastAsiaTheme="minorEastAsia"/>
              </w:rPr>
              <w:softHyphen/>
              <w:t>ет о себе: кто он такой (например, сме</w:t>
            </w:r>
            <w:r w:rsidRPr="00AE1D31">
              <w:rPr>
                <w:rStyle w:val="FontStyle104"/>
                <w:rFonts w:eastAsiaTheme="minorEastAsia"/>
              </w:rPr>
              <w:softHyphen/>
              <w:t>лый воин-защитник или агрессор).</w:t>
            </w:r>
          </w:p>
          <w:p w:rsidR="00A9322C" w:rsidRPr="00AE1D31" w:rsidRDefault="00A9322C" w:rsidP="00634F53">
            <w:pPr>
              <w:pStyle w:val="Style86"/>
              <w:widowControl/>
              <w:spacing w:before="216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Украшения имеют свой характер, свой образ. Украшения для женщин подчеркивают их красоту, нежность, для мужчин — силу, мужество.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украшение вырезанных из бум</w:t>
            </w:r>
            <w:r>
              <w:rPr>
                <w:rStyle w:val="FontStyle104"/>
                <w:rFonts w:eastAsiaTheme="minorEastAsia"/>
              </w:rPr>
              <w:t>аги богатырских доспехов, кокош</w:t>
            </w:r>
            <w:r w:rsidRPr="00AE1D31">
              <w:rPr>
                <w:rStyle w:val="FontStyle104"/>
                <w:rFonts w:eastAsiaTheme="minorEastAsia"/>
              </w:rPr>
              <w:t>ников, воротников.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 (крупная и тонкая).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Чер</w:t>
            </w:r>
            <w:r>
              <w:rPr>
                <w:rStyle w:val="FontStyle104"/>
                <w:rFonts w:eastAsiaTheme="minorEastAsia"/>
              </w:rPr>
              <w:t>ез украшение мы не только рас</w:t>
            </w:r>
            <w:r w:rsidRPr="00AE1D31">
              <w:rPr>
                <w:rStyle w:val="FontStyle104"/>
                <w:rFonts w:eastAsiaTheme="minorEastAsia"/>
              </w:rPr>
              <w:t>сказываем о том, кто мы, но и выража</w:t>
            </w:r>
            <w:r w:rsidRPr="00AE1D31">
              <w:rPr>
                <w:rStyle w:val="FontStyle104"/>
                <w:rFonts w:eastAsiaTheme="minorEastAsia"/>
              </w:rPr>
              <w:softHyphen/>
              <w:t>ем свои цели, намерения: например, для праздника мы украшаем себя, в будний день одеваемся по-другому.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украшение двух противо</w:t>
            </w:r>
            <w:r w:rsidRPr="00AE1D31">
              <w:rPr>
                <w:rStyle w:val="FontStyle104"/>
                <w:rFonts w:eastAsiaTheme="minorEastAsia"/>
              </w:rPr>
              <w:t>положных по намерениям сказочных флотов (доброго, праздничного и зло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го, </w:t>
            </w:r>
            <w:r>
              <w:rPr>
                <w:rStyle w:val="FontStyle104"/>
                <w:rFonts w:eastAsiaTheme="minorEastAsia"/>
              </w:rPr>
              <w:t xml:space="preserve">пиратского). Работа </w:t>
            </w:r>
            <w:proofErr w:type="spellStart"/>
            <w:r>
              <w:rPr>
                <w:rStyle w:val="FontStyle104"/>
                <w:rFonts w:eastAsiaTheme="minorEastAsia"/>
              </w:rPr>
              <w:t>коллективно</w:t>
            </w:r>
            <w:r w:rsidRPr="00AE1D31">
              <w:rPr>
                <w:rStyle w:val="FontStyle104"/>
                <w:rFonts w:eastAsiaTheme="minorEastAsia"/>
              </w:rPr>
              <w:t>индивидуальная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в технике аппликации.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крупная и тон</w:t>
            </w:r>
            <w:r w:rsidRPr="00AE1D31">
              <w:rPr>
                <w:rStyle w:val="FontStyle104"/>
                <w:rFonts w:eastAsiaTheme="minorEastAsia"/>
              </w:rPr>
              <w:softHyphen/>
              <w:t>кая кисти, клей, склеенные листы (или обои).</w:t>
            </w:r>
          </w:p>
          <w:p w:rsidR="00A9322C" w:rsidRPr="00AE1D31" w:rsidRDefault="00A9322C" w:rsidP="00634F53">
            <w:pPr>
              <w:pStyle w:val="Style82"/>
              <w:widowControl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Здания выражают характер тех, кто в них живет. Персонажи сказок имеют очень разные дома. О</w:t>
            </w:r>
            <w:r>
              <w:rPr>
                <w:rStyle w:val="FontStyle104"/>
                <w:rFonts w:eastAsiaTheme="minorEastAsia"/>
              </w:rPr>
              <w:t>бразы зданий в ок</w:t>
            </w:r>
            <w:r w:rsidRPr="00AE1D31">
              <w:rPr>
                <w:rStyle w:val="FontStyle104"/>
                <w:rFonts w:eastAsiaTheme="minorEastAsia"/>
              </w:rPr>
              <w:t>ружающей жизни.</w:t>
            </w:r>
          </w:p>
          <w:p w:rsidR="00A9322C" w:rsidRPr="00AE1D31" w:rsidRDefault="00A9322C" w:rsidP="00634F53">
            <w:pPr>
              <w:pStyle w:val="Style86"/>
              <w:widowControl/>
              <w:spacing w:before="77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образа сказочных построек (дворцы доброй феи и Снеж</w:t>
            </w:r>
            <w:r w:rsidRPr="00AE1D31">
              <w:rPr>
                <w:rStyle w:val="FontStyle104"/>
                <w:rFonts w:eastAsiaTheme="minorEastAsia"/>
              </w:rPr>
              <w:softHyphen/>
              <w:t>ной королевы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бумага.</w:t>
            </w:r>
          </w:p>
          <w:p w:rsidR="00A9322C" w:rsidRPr="00AE1D31" w:rsidRDefault="00A9322C" w:rsidP="00634F53">
            <w:pPr>
              <w:pStyle w:val="Style87"/>
              <w:widowControl/>
              <w:spacing w:before="77" w:line="240" w:lineRule="auto"/>
              <w:ind w:left="142" w:firstLine="0"/>
              <w:jc w:val="righ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ind w:left="142"/>
              <w:rPr>
                <w:rFonts w:eastAsiaTheme="minorEastAsia" w:cstheme="minorBidi"/>
              </w:rPr>
            </w:pP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Выставка творческих работ, выполненных в разных материалах и техниках.</w:t>
            </w:r>
          </w:p>
          <w:p w:rsidR="00A9322C" w:rsidRPr="00AE1D31" w:rsidRDefault="00A9322C" w:rsidP="00634F53">
            <w:pPr>
              <w:ind w:left="142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Обсуждение выставки.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>природу в различных состояниях.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живописными мате</w:t>
            </w:r>
            <w:r w:rsidRPr="00AE1D31">
              <w:rPr>
                <w:rStyle w:val="FontStyle104"/>
                <w:rFonts w:eastAsiaTheme="minorEastAsia"/>
              </w:rPr>
              <w:t>ри</w:t>
            </w:r>
            <w:r>
              <w:rPr>
                <w:rStyle w:val="FontStyle104"/>
                <w:rFonts w:eastAsiaTheme="minorEastAsia"/>
              </w:rPr>
              <w:t>алами контрастные состояния при</w:t>
            </w:r>
            <w:r w:rsidRPr="00AE1D31">
              <w:rPr>
                <w:rStyle w:val="FontStyle104"/>
                <w:rFonts w:eastAsiaTheme="minorEastAsia"/>
              </w:rPr>
              <w:t>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колористические навыки работы гуашью.</w:t>
            </w:r>
          </w:p>
          <w:p w:rsidR="00A9322C" w:rsidRPr="00AE1D31" w:rsidRDefault="00A9322C" w:rsidP="00634F53">
            <w:pPr>
              <w:pStyle w:val="Style87"/>
              <w:widowControl/>
              <w:spacing w:before="15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5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5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5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5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Наблюдать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>
              <w:rPr>
                <w:rStyle w:val="FontStyle104"/>
                <w:rFonts w:eastAsiaTheme="minorEastAsia"/>
              </w:rPr>
              <w:t>жи</w:t>
            </w:r>
            <w:r w:rsidRPr="00AE1D31">
              <w:rPr>
                <w:rStyle w:val="FontStyle104"/>
                <w:rFonts w:eastAsiaTheme="minorEastAsia"/>
              </w:rPr>
              <w:t>вотных в различных состояниях.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Давать </w:t>
            </w:r>
            <w:r>
              <w:rPr>
                <w:rStyle w:val="FontStyle104"/>
                <w:rFonts w:eastAsiaTheme="minorEastAsia"/>
              </w:rPr>
              <w:t>устную зарисовку-характе</w:t>
            </w:r>
            <w:r w:rsidRPr="00AE1D31">
              <w:rPr>
                <w:rStyle w:val="FontStyle104"/>
                <w:rFonts w:eastAsiaTheme="minorEastAsia"/>
              </w:rPr>
              <w:t>ристику зверей.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Входить в образ </w:t>
            </w:r>
            <w:r w:rsidRPr="00AE1D31">
              <w:rPr>
                <w:rStyle w:val="FontStyle104"/>
                <w:rFonts w:eastAsiaTheme="minorEastAsia"/>
              </w:rPr>
              <w:t>изображаемого животного.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животного с ярко вы</w:t>
            </w:r>
            <w:r w:rsidRPr="00AE1D31">
              <w:rPr>
                <w:rStyle w:val="FontStyle104"/>
                <w:rFonts w:eastAsiaTheme="minorEastAsia"/>
              </w:rPr>
              <w:t>раженным характером и настроением.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гуашью.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 xml:space="preserve">противоположные по характеру сказочные женские образы (Золушка и злая мачеха, баба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Бабариха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 Царевна-Лебедь, добрая и злая вол</w:t>
            </w:r>
            <w:r w:rsidRPr="00AE1D31">
              <w:rPr>
                <w:rStyle w:val="FontStyle104"/>
                <w:rFonts w:eastAsiaTheme="minorEastAsia"/>
              </w:rPr>
              <w:softHyphen/>
              <w:t>шебницы), используя живописные и графические средства.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104"/>
                <w:rFonts w:eastAsiaTheme="minorEastAsia"/>
              </w:rPr>
              <w:t>доброго и злого сказочных героев.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>
              <w:rPr>
                <w:rStyle w:val="FontStyle104"/>
                <w:rFonts w:eastAsiaTheme="minorEastAsia"/>
              </w:rPr>
              <w:t>воз</w:t>
            </w:r>
            <w:r w:rsidRPr="00AE1D31">
              <w:rPr>
                <w:rStyle w:val="FontStyle104"/>
                <w:rFonts w:eastAsiaTheme="minorEastAsia"/>
              </w:rPr>
              <w:t>можн</w:t>
            </w:r>
            <w:r>
              <w:rPr>
                <w:rStyle w:val="FontStyle104"/>
                <w:rFonts w:eastAsiaTheme="minorEastAsia"/>
              </w:rPr>
              <w:t>ости использования изобразитель</w:t>
            </w:r>
            <w:r w:rsidRPr="00AE1D31">
              <w:rPr>
                <w:rStyle w:val="FontStyle104"/>
                <w:rFonts w:eastAsiaTheme="minorEastAsia"/>
              </w:rPr>
              <w:t>ных сре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дств дл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я создания доброго и злого образов.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Учиться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эмоциональ</w:t>
            </w:r>
            <w:r w:rsidRPr="00AE1D31">
              <w:rPr>
                <w:rStyle w:val="FontStyle104"/>
                <w:rFonts w:eastAsiaTheme="minorEastAsia"/>
              </w:rPr>
              <w:softHyphen/>
              <w:t>ное состояние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>
              <w:rPr>
                <w:rStyle w:val="FontStyle104"/>
                <w:rFonts w:eastAsiaTheme="minorEastAsia"/>
              </w:rPr>
              <w:t>живописными материа</w:t>
            </w:r>
            <w:r w:rsidRPr="00AE1D31">
              <w:rPr>
                <w:rStyle w:val="FontStyle104"/>
                <w:rFonts w:eastAsiaTheme="minorEastAsia"/>
              </w:rPr>
              <w:t>лами выразительные контрастные обра</w:t>
            </w:r>
            <w:r w:rsidRPr="00AE1D31">
              <w:rPr>
                <w:rStyle w:val="FontStyle104"/>
                <w:rFonts w:eastAsiaTheme="minorEastAsia"/>
              </w:rPr>
              <w:softHyphen/>
              <w:t>зы доброго или злого героя (сказочные и былинные персонажи).</w:t>
            </w:r>
          </w:p>
          <w:p w:rsidR="00A9322C" w:rsidRPr="00AE1D31" w:rsidRDefault="00A9322C" w:rsidP="00634F53">
            <w:pPr>
              <w:pStyle w:val="Style87"/>
              <w:widowControl/>
              <w:spacing w:before="211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11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11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1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>
              <w:rPr>
                <w:rStyle w:val="FontStyle104"/>
                <w:rFonts w:eastAsiaTheme="minorEastAsia"/>
              </w:rPr>
              <w:t>вырази</w:t>
            </w:r>
            <w:r w:rsidRPr="00AE1D31">
              <w:rPr>
                <w:rStyle w:val="FontStyle104"/>
                <w:rFonts w:eastAsiaTheme="minorEastAsia"/>
              </w:rPr>
              <w:t>тельные возможности различных худо</w:t>
            </w:r>
            <w:r w:rsidRPr="00AE1D31">
              <w:rPr>
                <w:rStyle w:val="FontStyle104"/>
                <w:rFonts w:eastAsiaTheme="minorEastAsia"/>
              </w:rPr>
              <w:softHyphen/>
              <w:t>жес</w:t>
            </w:r>
            <w:r>
              <w:rPr>
                <w:rStyle w:val="FontStyle104"/>
                <w:rFonts w:eastAsiaTheme="minorEastAsia"/>
              </w:rPr>
              <w:t>твенных материалов, которые при</w:t>
            </w:r>
            <w:r w:rsidRPr="00AE1D31">
              <w:rPr>
                <w:rStyle w:val="FontStyle104"/>
                <w:rFonts w:eastAsiaTheme="minorEastAsia"/>
              </w:rPr>
              <w:t>меняются в скульптуре (дерево, камень, металл и др.).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создания обра</w:t>
            </w:r>
            <w:r w:rsidRPr="00AE1D31">
              <w:rPr>
                <w:rStyle w:val="FontStyle104"/>
                <w:rFonts w:eastAsiaTheme="minorEastAsia"/>
              </w:rPr>
              <w:softHyphen/>
              <w:t>зов из целого куска пластилина.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 xml:space="preserve">приемами работы с пластилином (вдавливание,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заминание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r w:rsidRPr="00AE1D31">
              <w:rPr>
                <w:rStyle w:val="FontStyle104"/>
                <w:rFonts w:eastAsiaTheme="minorEastAsia"/>
              </w:rPr>
              <w:lastRenderedPageBreak/>
              <w:t xml:space="preserve">вытягивание,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защипление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 объеме сказочные об</w:t>
            </w:r>
            <w:r w:rsidRPr="00AE1D31">
              <w:rPr>
                <w:rStyle w:val="FontStyle104"/>
                <w:rFonts w:eastAsiaTheme="minorEastAsia"/>
              </w:rPr>
              <w:softHyphen/>
              <w:t>разы с ярко выраженным характером.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 Понимать </w:t>
            </w:r>
            <w:r w:rsidRPr="00AE1D31">
              <w:rPr>
                <w:rStyle w:val="FontStyle104"/>
                <w:rFonts w:eastAsiaTheme="minorEastAsia"/>
              </w:rPr>
              <w:t>роль украшения в жиз</w:t>
            </w:r>
            <w:r w:rsidRPr="00AE1D31">
              <w:rPr>
                <w:rStyle w:val="FontStyle104"/>
                <w:rFonts w:eastAsiaTheme="minorEastAsia"/>
              </w:rPr>
              <w:softHyphen/>
              <w:t>ни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>
              <w:rPr>
                <w:rStyle w:val="FontStyle104"/>
                <w:rFonts w:eastAsiaTheme="minorEastAsia"/>
              </w:rPr>
              <w:t>укра</w:t>
            </w:r>
            <w:r w:rsidRPr="00AE1D31">
              <w:rPr>
                <w:rStyle w:val="FontStyle104"/>
                <w:rFonts w:eastAsiaTheme="minorEastAsia"/>
              </w:rPr>
              <w:t>шения, имеющие разный характер.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декоративные композиции заданной формы (вырезать из бу</w:t>
            </w:r>
            <w:r w:rsidRPr="00AE1D31">
              <w:rPr>
                <w:rStyle w:val="FontStyle104"/>
                <w:rFonts w:eastAsiaTheme="minorEastAsia"/>
              </w:rPr>
              <w:softHyphen/>
              <w:t>маги богатырские доспехи, кокошники, воротники).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Украшать </w:t>
            </w:r>
            <w:r w:rsidRPr="00AE1D31">
              <w:rPr>
                <w:rStyle w:val="FontStyle104"/>
                <w:rFonts w:eastAsiaTheme="minorEastAsia"/>
              </w:rPr>
              <w:t>кокошники, оружие для добрых и злых сказочных героев и т. д.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 Сопереживать, принимать </w:t>
            </w:r>
            <w:r w:rsidRPr="00AE1D31">
              <w:rPr>
                <w:rStyle w:val="FontStyle104"/>
                <w:rFonts w:eastAsiaTheme="minorEastAsia"/>
              </w:rPr>
              <w:t>участие в создании коллективного панно.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характер линии, цвета, формы,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способных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раскрыть намерения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Украшать </w:t>
            </w:r>
            <w:r w:rsidRPr="00AE1D31">
              <w:rPr>
                <w:rStyle w:val="FontStyle104"/>
                <w:rFonts w:eastAsiaTheme="minorEastAsia"/>
              </w:rPr>
              <w:t>паруса двух противопо</w:t>
            </w:r>
            <w:r w:rsidRPr="00AE1D31">
              <w:rPr>
                <w:rStyle w:val="FontStyle104"/>
                <w:rFonts w:eastAsiaTheme="minorEastAsia"/>
              </w:rPr>
              <w:softHyphen/>
              <w:t>ложных по намерениям сказочных фло</w:t>
            </w:r>
            <w:r w:rsidRPr="00AE1D31">
              <w:rPr>
                <w:rStyle w:val="FontStyle104"/>
                <w:rFonts w:eastAsiaTheme="minorEastAsia"/>
              </w:rPr>
              <w:softHyphen/>
              <w:t>тов.</w:t>
            </w: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1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видеть </w:t>
            </w:r>
            <w:r w:rsidRPr="00AE1D31">
              <w:rPr>
                <w:rStyle w:val="FontStyle104"/>
                <w:rFonts w:eastAsiaTheme="minorEastAsia"/>
              </w:rPr>
              <w:t>художественный образ в архитектуре.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Приобретать навыки </w:t>
            </w:r>
            <w:r w:rsidRPr="00AE1D31">
              <w:rPr>
                <w:rStyle w:val="FontStyle104"/>
                <w:rFonts w:eastAsiaTheme="minorEastAsia"/>
              </w:rPr>
              <w:t>восприятия архитектурного образа в окружающей жизни и сказочных построек.</w:t>
            </w:r>
          </w:p>
          <w:p w:rsidR="00A9322C" w:rsidRPr="00AE1D31" w:rsidRDefault="00A9322C" w:rsidP="00634F53">
            <w:pPr>
              <w:pStyle w:val="Style87"/>
              <w:widowControl/>
              <w:spacing w:line="25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Приобретать опыт </w:t>
            </w:r>
            <w:r>
              <w:rPr>
                <w:rStyle w:val="FontStyle104"/>
                <w:rFonts w:eastAsiaTheme="minorEastAsia"/>
              </w:rPr>
              <w:t>творческой ра</w:t>
            </w:r>
            <w:r w:rsidRPr="00AE1D31">
              <w:rPr>
                <w:rStyle w:val="FontStyle104"/>
                <w:rFonts w:eastAsiaTheme="minorEastAsia"/>
              </w:rPr>
              <w:t>боты.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06"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206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Повторять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закреплять </w:t>
            </w:r>
            <w:r w:rsidRPr="00AE1D31">
              <w:rPr>
                <w:rStyle w:val="FontStyle104"/>
                <w:rFonts w:eastAsiaTheme="minorEastAsia"/>
              </w:rPr>
              <w:t>получен</w:t>
            </w:r>
            <w:r w:rsidRPr="00AE1D31">
              <w:rPr>
                <w:rStyle w:val="FontStyle104"/>
                <w:rFonts w:eastAsiaTheme="minorEastAsia"/>
              </w:rPr>
              <w:softHyphen/>
              <w:t>ные на предыдущих уроках знания.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Обсуждать </w:t>
            </w:r>
            <w:r w:rsidRPr="00AE1D31">
              <w:rPr>
                <w:rStyle w:val="FontStyle104"/>
                <w:rFonts w:eastAsiaTheme="minorEastAsia"/>
              </w:rPr>
              <w:t xml:space="preserve">творческие работы на итоговой выставке, </w:t>
            </w:r>
            <w:r w:rsidRPr="00AE1D31">
              <w:rPr>
                <w:rStyle w:val="FontStyle143"/>
                <w:rFonts w:eastAsiaTheme="minorEastAsia"/>
              </w:rPr>
              <w:t xml:space="preserve">оценивать </w:t>
            </w:r>
            <w:r>
              <w:rPr>
                <w:rStyle w:val="FontStyle104"/>
                <w:rFonts w:eastAsiaTheme="minorEastAsia"/>
              </w:rPr>
              <w:t>собст</w:t>
            </w:r>
            <w:r w:rsidRPr="00AE1D31">
              <w:rPr>
                <w:rStyle w:val="FontStyle104"/>
                <w:rFonts w:eastAsiaTheme="minorEastAsia"/>
              </w:rPr>
              <w:t>венную художественную деятельность и деятельность одноклассников.</w:t>
            </w:r>
          </w:p>
          <w:p w:rsidR="00A9322C" w:rsidRPr="00AE1D31" w:rsidRDefault="00A9322C" w:rsidP="00634F53">
            <w:pPr>
              <w:pStyle w:val="Style77"/>
              <w:widowControl/>
              <w:spacing w:line="226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63"/>
              <w:widowControl/>
              <w:spacing w:before="226"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</w:p>
          <w:p w:rsidR="00A9322C" w:rsidRPr="00AE1D31" w:rsidRDefault="00A9322C" w:rsidP="00634F53">
            <w:pPr>
              <w:pStyle w:val="Style63"/>
              <w:widowControl/>
              <w:spacing w:before="226"/>
              <w:ind w:left="142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lastRenderedPageBreak/>
              <w:t xml:space="preserve">Как говорит искусство </w:t>
            </w:r>
            <w:r w:rsidRPr="00AE1D31">
              <w:rPr>
                <w:rStyle w:val="FontStyle145"/>
                <w:rFonts w:eastAsiaTheme="minorEastAsia"/>
                <w:b/>
                <w:sz w:val="22"/>
                <w:szCs w:val="22"/>
              </w:rPr>
              <w:t>(8</w:t>
            </w:r>
            <w:r w:rsidRPr="00AE1D31">
              <w:rPr>
                <w:rStyle w:val="FontStyle145"/>
                <w:rFonts w:eastAsiaTheme="minorEastAsia"/>
                <w:sz w:val="22"/>
                <w:szCs w:val="22"/>
              </w:rPr>
              <w:t xml:space="preserve"> </w:t>
            </w:r>
            <w:r w:rsidRPr="00AE1D31">
              <w:rPr>
                <w:rStyle w:val="FontStyle143"/>
                <w:rFonts w:eastAsiaTheme="minorEastAsia"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87"/>
              <w:widowControl/>
              <w:spacing w:before="115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Средства образной выразительности в изобразительном искусстве.</w:t>
            </w:r>
          </w:p>
          <w:p w:rsidR="00A9322C" w:rsidRPr="00AE1D31" w:rsidRDefault="00A9322C" w:rsidP="00634F53">
            <w:pPr>
              <w:pStyle w:val="Style87"/>
              <w:widowControl/>
              <w:spacing w:line="26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Эмоциональное воздействие цвета: теплое - холодное, звонкое и глухое звучание цвета. Выразительные возможности линии. Понятие ритма; ритм пятен, линий.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Выразительность соотношения пропорций. Выразительность фактур.</w:t>
            </w:r>
          </w:p>
          <w:p w:rsidR="00A9322C" w:rsidRPr="00AE1D31" w:rsidRDefault="00A9322C" w:rsidP="00634F53">
            <w:pPr>
              <w:pStyle w:val="Style87"/>
              <w:widowControl/>
              <w:spacing w:after="110" w:line="288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Язык изобразительного искусства и его выразительные средства служат выражению мыслей и чувств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дожника.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Тёплые и холодные цвета. Борьба тёплого и холодного.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38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Цвет и его эмоциональное восприя</w:t>
            </w:r>
            <w:r w:rsidRPr="00AE1D31">
              <w:rPr>
                <w:rStyle w:val="FontStyle104"/>
                <w:rFonts w:eastAsiaTheme="minorEastAsia"/>
              </w:rPr>
              <w:softHyphen/>
              <w:t>тие человеком.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>Деление цветов на теплые и холод</w:t>
            </w:r>
            <w:r w:rsidRPr="00AE1D31">
              <w:rPr>
                <w:rStyle w:val="FontStyle104"/>
                <w:rFonts w:eastAsiaTheme="minorEastAsia"/>
              </w:rPr>
              <w:t>ные. Природа богато украшена сочета</w:t>
            </w:r>
            <w:r w:rsidRPr="00AE1D31">
              <w:rPr>
                <w:rStyle w:val="FontStyle104"/>
                <w:rFonts w:eastAsiaTheme="minorEastAsia"/>
              </w:rPr>
              <w:softHyphen/>
              <w:t>ниями теплых и холодных цветов.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Ум</w:t>
            </w:r>
            <w:r>
              <w:rPr>
                <w:rStyle w:val="FontStyle104"/>
                <w:rFonts w:eastAsiaTheme="minorEastAsia"/>
              </w:rPr>
              <w:t>ение видеть цвет. Борьба различ</w:t>
            </w:r>
            <w:r w:rsidRPr="00AE1D31">
              <w:rPr>
                <w:rStyle w:val="FontStyle104"/>
                <w:rFonts w:eastAsiaTheme="minorEastAsia"/>
              </w:rPr>
              <w:t>ных цветов, смешение красок на бумаге.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горящего костра и холодной синей ночи вокруг (борьба тепла и холода) (работа по па</w:t>
            </w:r>
            <w:r w:rsidRPr="00AE1D31">
              <w:rPr>
                <w:rStyle w:val="FontStyle104"/>
                <w:rFonts w:eastAsiaTheme="minorEastAsia"/>
              </w:rPr>
              <w:softHyphen/>
              <w:t>мяти и впечатлению)</w:t>
            </w:r>
            <w:r>
              <w:rPr>
                <w:rStyle w:val="FontStyle104"/>
                <w:rFonts w:eastAsiaTheme="minorEastAsia"/>
              </w:rPr>
              <w:t xml:space="preserve"> или изображение пера </w:t>
            </w:r>
            <w:proofErr w:type="spellStart"/>
            <w:r>
              <w:rPr>
                <w:rStyle w:val="FontStyle104"/>
                <w:rFonts w:eastAsiaTheme="minorEastAsia"/>
              </w:rPr>
              <w:t>Жар</w:t>
            </w:r>
            <w:r w:rsidRPr="00AE1D31">
              <w:rPr>
                <w:rStyle w:val="FontStyle104"/>
                <w:rFonts w:eastAsiaTheme="minorEastAsia"/>
              </w:rPr>
              <w:t>птицы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(краски смешиваются прямо на листе, черная и белая краски не применяются).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без черной и бе</w:t>
            </w:r>
            <w:r w:rsidRPr="00AE1D31">
              <w:rPr>
                <w:rStyle w:val="FontStyle104"/>
                <w:rFonts w:eastAsiaTheme="minorEastAsia"/>
              </w:rPr>
              <w:softHyphen/>
              <w:t>лой красок, крупные кисти, большие листы бумаги.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 w:rsidRPr="00AE1D31">
              <w:rPr>
                <w:rStyle w:val="FontStyle104"/>
                <w:rFonts w:eastAsiaTheme="minorEastAsia"/>
              </w:rPr>
              <w:t>знания о средствах художественной выразительности.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77" w:line="202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составлять </w:t>
            </w:r>
            <w:r w:rsidRPr="00AE1D31">
              <w:rPr>
                <w:rStyle w:val="FontStyle104"/>
                <w:rFonts w:eastAsiaTheme="minorEastAsia"/>
              </w:rPr>
              <w:t>теплые и холод</w:t>
            </w:r>
            <w:r w:rsidRPr="00AE1D31">
              <w:rPr>
                <w:rStyle w:val="FontStyle104"/>
                <w:rFonts w:eastAsiaTheme="minorEastAsia"/>
              </w:rPr>
              <w:softHyphen/>
              <w:t>ные цвета.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>
              <w:rPr>
                <w:rStyle w:val="FontStyle104"/>
                <w:rFonts w:eastAsiaTheme="minorEastAsia"/>
              </w:rPr>
              <w:t>эмоциональную вырази</w:t>
            </w:r>
            <w:r w:rsidRPr="00AE1D31">
              <w:rPr>
                <w:rStyle w:val="FontStyle104"/>
                <w:rFonts w:eastAsiaTheme="minorEastAsia"/>
              </w:rPr>
              <w:t>тельность теплых и холодных цветов.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видеть </w:t>
            </w:r>
            <w:r w:rsidRPr="00AE1D31">
              <w:rPr>
                <w:rStyle w:val="FontStyle104"/>
                <w:rFonts w:eastAsiaTheme="minorEastAsia"/>
              </w:rPr>
              <w:t>в природе борьбу и взаимовлияние цвета.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различные приемы ра</w:t>
            </w:r>
            <w:r w:rsidRPr="00AE1D31">
              <w:rPr>
                <w:rStyle w:val="FontStyle104"/>
                <w:rFonts w:eastAsiaTheme="minorEastAsia"/>
              </w:rPr>
              <w:softHyphen/>
              <w:t>боты кистью (мазок «кирпичик», «вол</w:t>
            </w:r>
            <w:r w:rsidRPr="00AE1D31">
              <w:rPr>
                <w:rStyle w:val="FontStyle104"/>
                <w:rFonts w:eastAsiaTheme="minorEastAsia"/>
              </w:rPr>
              <w:softHyphen/>
              <w:t>на», «пятнышко»).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колористические навы</w:t>
            </w:r>
            <w:r w:rsidRPr="00AE1D31">
              <w:rPr>
                <w:rStyle w:val="FontStyle104"/>
                <w:rFonts w:eastAsiaTheme="minorEastAsia"/>
              </w:rPr>
              <w:softHyphen/>
              <w:t>ки работы гуашью.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простые сюжеты с ко</w:t>
            </w:r>
            <w:r w:rsidRPr="00AE1D31">
              <w:rPr>
                <w:rStyle w:val="FontStyle104"/>
                <w:rFonts w:eastAsiaTheme="minorEastAsia"/>
              </w:rPr>
              <w:t>лористическим контрастом (угасающий костер вечером, сказочная жар-птица и т. п.).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Тихие и звонкие цвета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Смешение различных цветов с чер</w:t>
            </w:r>
            <w:r w:rsidRPr="00AE1D31">
              <w:rPr>
                <w:rStyle w:val="FontStyle104"/>
                <w:rFonts w:eastAsiaTheme="minorEastAsia"/>
              </w:rPr>
              <w:softHyphen/>
              <w:t>ной, серой, белой красками — получе</w:t>
            </w:r>
            <w:r w:rsidRPr="00AE1D31">
              <w:rPr>
                <w:rStyle w:val="FontStyle104"/>
                <w:rFonts w:eastAsiaTheme="minorEastAsia"/>
              </w:rPr>
              <w:softHyphen/>
              <w:t>ние мрачных, тяжелых и нежных, лег</w:t>
            </w:r>
            <w:r w:rsidRPr="00AE1D31">
              <w:rPr>
                <w:rStyle w:val="FontStyle104"/>
                <w:rFonts w:eastAsiaTheme="minorEastAsia"/>
              </w:rPr>
              <w:softHyphen/>
              <w:t>ких оттенков цвета.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Передача состояния, настроения в природе с помощью тихих (глухих) и звонких цветов. Наблюдение цвета в природе, на картинах художников.</w:t>
            </w:r>
          </w:p>
          <w:p w:rsidR="00A9322C" w:rsidRPr="00AE1D31" w:rsidRDefault="00A9322C" w:rsidP="00634F53">
            <w:pPr>
              <w:pStyle w:val="Style86"/>
              <w:widowControl/>
              <w:spacing w:before="91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весенней зем</w:t>
            </w:r>
            <w:r w:rsidRPr="00AE1D31">
              <w:rPr>
                <w:rStyle w:val="FontStyle104"/>
                <w:rFonts w:eastAsiaTheme="minorEastAsia"/>
              </w:rPr>
              <w:softHyphen/>
              <w:t>ли (по памяти и впечатлению). Дополнительные уроки можно посвятить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данию «теплого царства» (Солнечный город), «холодного царства» (царство Снежной королевы). Главное — до</w:t>
            </w:r>
            <w:r w:rsidRPr="00AE1D31">
              <w:rPr>
                <w:rStyle w:val="FontStyle104"/>
                <w:rFonts w:eastAsiaTheme="minorEastAsia"/>
              </w:rPr>
              <w:softHyphen/>
              <w:t>биться колористического богатства цве</w:t>
            </w:r>
            <w:r w:rsidRPr="00AE1D31">
              <w:rPr>
                <w:rStyle w:val="FontStyle104"/>
                <w:rFonts w:eastAsiaTheme="minorEastAsia"/>
              </w:rPr>
              <w:softHyphen/>
              <w:t>товой гаммы.</w:t>
            </w:r>
          </w:p>
          <w:p w:rsidR="00A9322C" w:rsidRPr="00AE1D31" w:rsidRDefault="00A9322C" w:rsidP="00634F53">
            <w:pPr>
              <w:pStyle w:val="Style87"/>
              <w:widowControl/>
              <w:spacing w:line="259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крупные кис</w:t>
            </w:r>
            <w:r w:rsidRPr="00AE1D31">
              <w:rPr>
                <w:rStyle w:val="FontStyle104"/>
                <w:rFonts w:eastAsiaTheme="minorEastAsia"/>
              </w:rPr>
              <w:softHyphen/>
              <w:t>ти, большие листы бумаги.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49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составлять </w:t>
            </w:r>
            <w:r w:rsidRPr="00AE1D31">
              <w:rPr>
                <w:rStyle w:val="FontStyle104"/>
                <w:rFonts w:eastAsiaTheme="minorEastAsia"/>
              </w:rPr>
              <w:t>на бумаге тихие (глухие) и звонкие цвета.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</w:t>
            </w:r>
            <w:r w:rsidRPr="00AE1D31">
              <w:rPr>
                <w:rStyle w:val="FontStyle104"/>
                <w:rFonts w:eastAsiaTheme="minorEastAsia"/>
              </w:rPr>
              <w:t>представление об эмоцио</w:t>
            </w:r>
            <w:r w:rsidRPr="00AE1D31">
              <w:rPr>
                <w:rStyle w:val="FontStyle104"/>
                <w:rFonts w:eastAsiaTheme="minorEastAsia"/>
              </w:rPr>
              <w:softHyphen/>
              <w:t>нальной выразительности цвета — глу</w:t>
            </w:r>
            <w:r w:rsidRPr="00AE1D31">
              <w:rPr>
                <w:rStyle w:val="FontStyle104"/>
                <w:rFonts w:eastAsiaTheme="minorEastAsia"/>
              </w:rPr>
              <w:softHyphen/>
              <w:t>хого и звонкого.</w:t>
            </w:r>
          </w:p>
          <w:p w:rsidR="00A9322C" w:rsidRPr="00AE1D31" w:rsidRDefault="00A9322C" w:rsidP="00634F53">
            <w:pPr>
              <w:pStyle w:val="Style87"/>
              <w:widowControl/>
              <w:spacing w:before="38"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наблюдать </w:t>
            </w:r>
            <w:r w:rsidRPr="00AE1D31">
              <w:rPr>
                <w:rStyle w:val="FontStyle104"/>
                <w:rFonts w:eastAsiaTheme="minorEastAsia"/>
              </w:rPr>
              <w:t>многообразие и красоту цветовых состояний в весенней природе.</w:t>
            </w:r>
          </w:p>
          <w:p w:rsidR="00A9322C" w:rsidRPr="00AE1D31" w:rsidRDefault="00A9322C" w:rsidP="00634F53">
            <w:pPr>
              <w:pStyle w:val="Style87"/>
              <w:widowControl/>
              <w:spacing w:before="48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борьбу тихого (глухо</w:t>
            </w:r>
            <w:r w:rsidRPr="00AE1D31">
              <w:rPr>
                <w:rStyle w:val="FontStyle104"/>
                <w:rFonts w:eastAsiaTheme="minorEastAsia"/>
              </w:rPr>
              <w:softHyphen/>
              <w:t>го) и звонкого цветов, изображая весен</w:t>
            </w:r>
            <w:r w:rsidRPr="00AE1D31">
              <w:rPr>
                <w:rStyle w:val="FontStyle104"/>
                <w:rFonts w:eastAsiaTheme="minorEastAsia"/>
              </w:rPr>
              <w:softHyphen/>
              <w:t>нюю землю.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Что такое ритм линий?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16" w:line="24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Ритмическая организация листа с помощью линий. Изменение ритма линий в связи с изменением содержа</w:t>
            </w:r>
            <w:r w:rsidRPr="00AE1D31">
              <w:rPr>
                <w:rStyle w:val="FontStyle104"/>
                <w:rFonts w:eastAsiaTheme="minorEastAsia"/>
              </w:rPr>
              <w:softHyphen/>
              <w:t>ния работы.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Линии как средство образной ха</w:t>
            </w:r>
            <w:r w:rsidRPr="00AE1D31">
              <w:rPr>
                <w:rStyle w:val="FontStyle104"/>
                <w:rFonts w:eastAsiaTheme="minorEastAsia"/>
              </w:rPr>
              <w:t xml:space="preserve">рактеристики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изображаемого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. Разное эмоциональное звучание линии.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6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весенних ручьев.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пастель или цветные мелки.</w:t>
            </w:r>
            <w:r>
              <w:rPr>
                <w:rStyle w:val="FontStyle104"/>
                <w:rFonts w:eastAsiaTheme="minorEastAsia"/>
              </w:rPr>
              <w:t xml:space="preserve"> В качестве подмалевка использу</w:t>
            </w:r>
            <w:r w:rsidRPr="00AE1D31">
              <w:rPr>
                <w:rStyle w:val="FontStyle104"/>
                <w:rFonts w:eastAsiaTheme="minorEastAsia"/>
              </w:rPr>
              <w:t xml:space="preserve">ется изображение весенней земли (на </w:t>
            </w:r>
            <w:r w:rsidRPr="00AE1D31">
              <w:rPr>
                <w:rStyle w:val="FontStyle143"/>
                <w:rFonts w:eastAsiaTheme="minorEastAsia"/>
              </w:rPr>
              <w:t xml:space="preserve">нем земля видна сверху, </w:t>
            </w:r>
            <w:r w:rsidRPr="00AE1D31">
              <w:rPr>
                <w:rStyle w:val="FontStyle104"/>
                <w:rFonts w:eastAsiaTheme="minorEastAsia"/>
              </w:rPr>
              <w:t>значит, и ручьи побегут по всей плоскости листа). Можно также работать гуашью на чис</w:t>
            </w:r>
            <w:r w:rsidRPr="00AE1D31">
              <w:rPr>
                <w:rStyle w:val="FontStyle104"/>
                <w:rFonts w:eastAsiaTheme="minorEastAsia"/>
              </w:rPr>
              <w:softHyphen/>
              <w:t>том листе.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73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>
              <w:rPr>
                <w:rStyle w:val="FontStyle104"/>
                <w:rFonts w:eastAsiaTheme="minorEastAsia"/>
              </w:rPr>
              <w:t>знания о средствах ху</w:t>
            </w:r>
            <w:r w:rsidRPr="00AE1D31">
              <w:rPr>
                <w:rStyle w:val="FontStyle104"/>
                <w:rFonts w:eastAsiaTheme="minorEastAsia"/>
              </w:rPr>
              <w:t>дожественной выразительности.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видеть </w:t>
            </w:r>
            <w:r w:rsidRPr="00AE1D31">
              <w:rPr>
                <w:rStyle w:val="FontStyle104"/>
                <w:rFonts w:eastAsiaTheme="minorEastAsia"/>
              </w:rPr>
              <w:t>линии в окружаю</w:t>
            </w:r>
            <w:r w:rsidRPr="00AE1D31">
              <w:rPr>
                <w:rStyle w:val="FontStyle104"/>
                <w:rFonts w:eastAsiaTheme="minorEastAsia"/>
              </w:rPr>
              <w:softHyphen/>
              <w:t>щей действительности.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Получать представление </w:t>
            </w:r>
            <w:r>
              <w:rPr>
                <w:rStyle w:val="FontStyle104"/>
                <w:rFonts w:eastAsiaTheme="minorEastAsia"/>
              </w:rPr>
              <w:t>об эмо</w:t>
            </w:r>
            <w:r w:rsidRPr="00AE1D31">
              <w:rPr>
                <w:rStyle w:val="FontStyle104"/>
                <w:rFonts w:eastAsiaTheme="minorEastAsia"/>
              </w:rPr>
              <w:t>циональной выразительности линии.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Фантазировать, изображать </w:t>
            </w:r>
            <w:r>
              <w:rPr>
                <w:rStyle w:val="FontStyle104"/>
                <w:rFonts w:eastAsiaTheme="minorEastAsia"/>
              </w:rPr>
              <w:t>ве</w:t>
            </w:r>
            <w:r w:rsidRPr="00AE1D31">
              <w:rPr>
                <w:rStyle w:val="FontStyle104"/>
                <w:rFonts w:eastAsiaTheme="minorEastAsia"/>
              </w:rPr>
              <w:t>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работы пас</w:t>
            </w:r>
            <w:r w:rsidRPr="00AE1D31">
              <w:rPr>
                <w:rStyle w:val="FontStyle104"/>
                <w:rFonts w:eastAsiaTheme="minorEastAsia"/>
              </w:rPr>
              <w:softHyphen/>
              <w:t>телью, восковыми мелками.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Характер линий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0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Выразительные возможности линий. </w:t>
            </w:r>
            <w:r w:rsidRPr="00AE1D31">
              <w:rPr>
                <w:rStyle w:val="FontStyle104"/>
                <w:rFonts w:eastAsiaTheme="minorEastAsia"/>
              </w:rPr>
              <w:lastRenderedPageBreak/>
              <w:t xml:space="preserve">Многообразие линий: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толстые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 тонкие, корявые и изящные, спокойные и по</w:t>
            </w:r>
            <w:r w:rsidRPr="00AE1D31">
              <w:rPr>
                <w:rStyle w:val="FontStyle104"/>
                <w:rFonts w:eastAsiaTheme="minorEastAsia"/>
              </w:rPr>
              <w:softHyphen/>
              <w:t>рывистые.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Умение видеть линии в окружаю</w:t>
            </w:r>
            <w:r w:rsidRPr="00AE1D31">
              <w:rPr>
                <w:rStyle w:val="FontStyle104"/>
                <w:rFonts w:eastAsiaTheme="minorEastAsia"/>
              </w:rPr>
              <w:softHyphen/>
              <w:t>щей действительности, рассматривание весенних веток (веселый трепет тонких, нежных веток берез и корявая, суровая мощь старых дубовых сучьев).</w:t>
            </w:r>
          </w:p>
          <w:p w:rsidR="00A9322C" w:rsidRPr="00AE1D31" w:rsidRDefault="00A9322C" w:rsidP="00634F53">
            <w:pPr>
              <w:pStyle w:val="Style87"/>
              <w:widowControl/>
              <w:spacing w:before="8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нежных или могучих веток, передача их характера и настроения (индивидуально или по два человека; по впечатлению и памяти).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кисть, или тушь, уголь, сангина; большие листы бумаги.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Уметь видеть </w:t>
            </w:r>
            <w:r w:rsidRPr="00AE1D31">
              <w:rPr>
                <w:rStyle w:val="FontStyle104"/>
                <w:rFonts w:eastAsiaTheme="minorEastAsia"/>
              </w:rPr>
              <w:t>линии в окружаю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щей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действительности.</w:t>
            </w:r>
          </w:p>
          <w:p w:rsidR="00A9322C" w:rsidRPr="00AE1D31" w:rsidRDefault="00A9322C" w:rsidP="00634F53">
            <w:pPr>
              <w:pStyle w:val="Style29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>Наблюдать, рассматривать, лю</w:t>
            </w:r>
            <w:r w:rsidRPr="00AE1D31">
              <w:rPr>
                <w:rStyle w:val="FontStyle143"/>
                <w:rFonts w:eastAsiaTheme="minorEastAsia"/>
              </w:rPr>
              <w:t xml:space="preserve">боваться </w:t>
            </w:r>
            <w:r w:rsidRPr="00AE1D31">
              <w:rPr>
                <w:rStyle w:val="FontStyle104"/>
                <w:rFonts w:eastAsiaTheme="minorEastAsia"/>
              </w:rPr>
              <w:t>весенними ветками различ</w:t>
            </w:r>
            <w:r w:rsidRPr="00AE1D31">
              <w:rPr>
                <w:rStyle w:val="FontStyle104"/>
                <w:rFonts w:eastAsiaTheme="minorEastAsia"/>
              </w:rPr>
              <w:softHyphen/>
              <w:t>ных деревьев.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Осознавать, </w:t>
            </w:r>
            <w:r>
              <w:rPr>
                <w:rStyle w:val="FontStyle104"/>
                <w:rFonts w:eastAsiaTheme="minorEastAsia"/>
              </w:rPr>
              <w:t>как определенным ма</w:t>
            </w:r>
            <w:r w:rsidRPr="00AE1D31">
              <w:rPr>
                <w:rStyle w:val="FontStyle104"/>
                <w:rFonts w:eastAsiaTheme="minorEastAsia"/>
              </w:rPr>
              <w:t>териалом можно создать художествен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ный образ.</w:t>
            </w:r>
          </w:p>
          <w:p w:rsidR="00A9322C" w:rsidRPr="00AE1D31" w:rsidRDefault="00A9322C" w:rsidP="00634F53">
            <w:pPr>
              <w:pStyle w:val="Style87"/>
              <w:widowControl/>
              <w:spacing w:before="3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 w:rsidRPr="00AE1D31">
              <w:rPr>
                <w:rStyle w:val="FontStyle104"/>
                <w:rFonts w:eastAsiaTheme="minorEastAsia"/>
              </w:rPr>
              <w:t>в работе сочетание различных инструментов и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before="173" w:line="235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ветки деревьев с опре</w:t>
            </w:r>
            <w:r w:rsidRPr="00AE1D31">
              <w:rPr>
                <w:rStyle w:val="FontStyle104"/>
                <w:rFonts w:eastAsiaTheme="minorEastAsia"/>
              </w:rPr>
              <w:t>деленным характером и настроением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Ритм пятен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Ритм пятен передает движение.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От изменения положения пятен на листе изменяется восприятие листа, его композиция. Материал рассматривается на примере летящих птиц — быстрый или медленный полет; птицы летят тяжело или легко.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ритмическое расположение летящих птиц на плоскости листа (рабо</w:t>
            </w:r>
            <w:r w:rsidRPr="00AE1D31">
              <w:rPr>
                <w:rStyle w:val="FontStyle104"/>
                <w:rFonts w:eastAsiaTheme="minorEastAsia"/>
              </w:rPr>
              <w:softHyphen/>
              <w:t>та индивидуальная или коллективная).</w:t>
            </w:r>
          </w:p>
          <w:p w:rsidR="00A9322C" w:rsidRPr="00AE1D31" w:rsidRDefault="00A9322C" w:rsidP="00634F53">
            <w:pPr>
              <w:pStyle w:val="Style87"/>
              <w:widowControl/>
              <w:spacing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белая и темная бума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га, ножницы, клей. 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43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>
              <w:rPr>
                <w:rStyle w:val="FontStyle104"/>
                <w:rFonts w:eastAsiaTheme="minorEastAsia"/>
              </w:rPr>
              <w:t>знания о средствах ху</w:t>
            </w:r>
            <w:r w:rsidRPr="00AE1D31">
              <w:rPr>
                <w:rStyle w:val="FontStyle104"/>
                <w:rFonts w:eastAsiaTheme="minorEastAsia"/>
              </w:rPr>
              <w:t>дожественной выразительности.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такое ритм.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</w:t>
            </w:r>
            <w:r w:rsidRPr="00AE1D31">
              <w:rPr>
                <w:rStyle w:val="FontStyle104"/>
                <w:rFonts w:eastAsiaTheme="minorEastAsia"/>
              </w:rPr>
              <w:t>передавать расположение (ритм) летящих птиц на плоскости лис</w:t>
            </w:r>
            <w:r w:rsidRPr="00AE1D31">
              <w:rPr>
                <w:rStyle w:val="FontStyle104"/>
                <w:rFonts w:eastAsiaTheme="minorEastAsia"/>
              </w:rPr>
              <w:softHyphen/>
              <w:t>та.</w:t>
            </w:r>
          </w:p>
          <w:p w:rsidR="00A9322C" w:rsidRPr="00AE1D31" w:rsidRDefault="00A9322C" w:rsidP="00634F53">
            <w:pPr>
              <w:pStyle w:val="Style87"/>
              <w:widowControl/>
              <w:spacing w:before="4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творческой ра</w:t>
            </w:r>
            <w:r w:rsidRPr="00AE1D31">
              <w:rPr>
                <w:rStyle w:val="FontStyle104"/>
                <w:rFonts w:eastAsiaTheme="minorEastAsia"/>
              </w:rPr>
              <w:softHyphen/>
              <w:t>боты в технике обрывной аппликации.</w:t>
            </w:r>
          </w:p>
          <w:p w:rsidR="00A9322C" w:rsidRPr="00AE1D31" w:rsidRDefault="00A9322C" w:rsidP="00634F53">
            <w:pPr>
              <w:pStyle w:val="Style87"/>
              <w:widowControl/>
              <w:spacing w:before="173"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Пропорции выражают характер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91" w:line="221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Понимание пропорций как соотно</w:t>
            </w:r>
            <w:r w:rsidRPr="00AE1D31">
              <w:rPr>
                <w:rStyle w:val="FontStyle104"/>
                <w:rFonts w:eastAsiaTheme="minorEastAsia"/>
              </w:rPr>
              <w:t>шения между собой частей одного це</w:t>
            </w:r>
            <w:r w:rsidRPr="00AE1D31">
              <w:rPr>
                <w:rStyle w:val="FontStyle104"/>
                <w:rFonts w:eastAsiaTheme="minorEastAsia"/>
              </w:rPr>
              <w:softHyphen/>
              <w:t>лого.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Пропорции — выразительное сред</w:t>
            </w:r>
            <w:r w:rsidRPr="00AE1D31">
              <w:rPr>
                <w:rStyle w:val="FontStyle104"/>
                <w:rFonts w:eastAsiaTheme="minorEastAsia"/>
              </w:rPr>
              <w:softHyphen/>
              <w:t>ство искусства, которое помогает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дожнику создавать образ, выражать ха</w:t>
            </w:r>
            <w:r w:rsidRPr="00AE1D31">
              <w:rPr>
                <w:rStyle w:val="FontStyle104"/>
                <w:rFonts w:eastAsiaTheme="minorEastAsia"/>
              </w:rPr>
              <w:softHyphen/>
              <w:t>рактер изображаемого.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конструирование или леп</w:t>
            </w:r>
            <w:r w:rsidRPr="00AE1D31">
              <w:rPr>
                <w:rStyle w:val="FontStyle104"/>
                <w:rFonts w:eastAsiaTheme="minorEastAsia"/>
              </w:rPr>
              <w:softHyphen/>
              <w:t>ка птиц с разными пропорциями (боль</w:t>
            </w:r>
            <w:r w:rsidRPr="00AE1D31">
              <w:rPr>
                <w:rStyle w:val="FontStyle104"/>
                <w:rFonts w:eastAsiaTheme="minorEastAsia"/>
              </w:rPr>
              <w:softHyphen/>
              <w:t>шой хвост — маленькая головка — большой клюв).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бумага белая и цвет</w:t>
            </w:r>
            <w:r w:rsidRPr="00AE1D31">
              <w:rPr>
                <w:rStyle w:val="FontStyle104"/>
                <w:rFonts w:eastAsiaTheme="minorEastAsia"/>
              </w:rPr>
              <w:softHyphen/>
              <w:t>ная, ножницы, клей или пластилин</w:t>
            </w:r>
            <w:r>
              <w:rPr>
                <w:rStyle w:val="FontStyle104"/>
                <w:rFonts w:eastAsiaTheme="minorEastAsia"/>
              </w:rPr>
              <w:t>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25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 w:rsidRPr="00AE1D31">
              <w:rPr>
                <w:rStyle w:val="FontStyle104"/>
                <w:rFonts w:eastAsiaTheme="minorEastAsia"/>
              </w:rPr>
              <w:t xml:space="preserve">знания </w:t>
            </w:r>
            <w:r>
              <w:rPr>
                <w:rStyle w:val="FontStyle104"/>
                <w:rFonts w:eastAsiaTheme="minorEastAsia"/>
              </w:rPr>
              <w:t>о средствах ху</w:t>
            </w:r>
            <w:r w:rsidRPr="00AE1D31">
              <w:rPr>
                <w:rStyle w:val="FontStyle104"/>
                <w:rFonts w:eastAsiaTheme="minorEastAsia"/>
              </w:rPr>
              <w:t>дожественной выразительности.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26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такое пропорции.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выразительные образы животных или птиц с помощью изме</w:t>
            </w:r>
            <w:r w:rsidRPr="00AE1D31">
              <w:rPr>
                <w:rStyle w:val="FontStyle104"/>
                <w:rFonts w:eastAsiaTheme="minorEastAsia"/>
              </w:rPr>
              <w:softHyphen/>
              <w:t>нения пропорций.</w:t>
            </w:r>
          </w:p>
          <w:p w:rsidR="00A9322C" w:rsidRPr="00AE1D31" w:rsidRDefault="00A9322C" w:rsidP="00634F53">
            <w:pPr>
              <w:pStyle w:val="Style87"/>
              <w:widowControl/>
              <w:spacing w:before="43" w:line="226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 xml:space="preserve">Ритм линий и пятен, цвет, пропорции – средства выразительности 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63"/>
              <w:widowControl/>
              <w:ind w:left="142"/>
              <w:jc w:val="right"/>
              <w:rPr>
                <w:rStyle w:val="FontStyle118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Ритм </w:t>
            </w:r>
            <w:r w:rsidRPr="00AE1D31">
              <w:rPr>
                <w:rStyle w:val="FontStyle143"/>
                <w:rFonts w:eastAsiaTheme="minorEastAsia"/>
              </w:rPr>
              <w:t xml:space="preserve">линий, пятен, цвет, </w:t>
            </w:r>
            <w:r w:rsidRPr="00AE1D31">
              <w:rPr>
                <w:rStyle w:val="FontStyle118"/>
                <w:rFonts w:eastAsiaTheme="minorEastAsia"/>
              </w:rPr>
              <w:t>пропорции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составляют основы образного языка, на котором говорят Братья-Мастера — Мастер Изображения, Мастер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ния, Мастер Постройки, создавая про</w:t>
            </w:r>
            <w:r w:rsidRPr="00AE1D31">
              <w:rPr>
                <w:rStyle w:val="FontStyle104"/>
                <w:rFonts w:eastAsiaTheme="minorEastAsia"/>
              </w:rPr>
              <w:softHyphen/>
              <w:t>изведения в области живописи, графи</w:t>
            </w:r>
            <w:r w:rsidRPr="00AE1D31">
              <w:rPr>
                <w:rStyle w:val="FontStyle104"/>
                <w:rFonts w:eastAsiaTheme="minorEastAsia"/>
              </w:rPr>
              <w:softHyphen/>
              <w:t>ки, скульптуры, архитектуры.</w:t>
            </w:r>
          </w:p>
          <w:p w:rsidR="00A9322C" w:rsidRPr="00AE1D31" w:rsidRDefault="00A9322C" w:rsidP="00634F53">
            <w:pPr>
              <w:pStyle w:val="Style87"/>
              <w:widowControl/>
              <w:spacing w:before="130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коллективного панно на тему «Весна. Шум птиц».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большие листы для панно, гуашь, кисти, бумага, ножницы, клей.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и закреплять </w:t>
            </w:r>
            <w:r w:rsidRPr="00AE1D31">
              <w:rPr>
                <w:rStyle w:val="FontStyle143"/>
                <w:rFonts w:eastAsiaTheme="minorEastAsia"/>
                <w:b w:val="0"/>
              </w:rPr>
              <w:t>полученные знания и умения.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роль взаимодействия различных средств художественной вы</w:t>
            </w:r>
            <w:r w:rsidRPr="00AE1D31">
              <w:rPr>
                <w:rStyle w:val="FontStyle104"/>
                <w:rFonts w:eastAsiaTheme="minorEastAsia"/>
              </w:rPr>
              <w:softHyphen/>
              <w:t>разительности для создания того или иного образа.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коллективную твор</w:t>
            </w:r>
            <w:r w:rsidRPr="00AE1D31">
              <w:rPr>
                <w:rStyle w:val="FontStyle104"/>
                <w:rFonts w:eastAsiaTheme="minorEastAsia"/>
              </w:rPr>
              <w:softHyphen/>
              <w:t>ческую работу (панно) «Весна. Шум птиц».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Сотрудничать </w:t>
            </w:r>
            <w:r>
              <w:rPr>
                <w:rStyle w:val="FontStyle104"/>
                <w:rFonts w:eastAsiaTheme="minorEastAsia"/>
              </w:rPr>
              <w:t>с товарищами в про</w:t>
            </w:r>
            <w:r w:rsidRPr="00AE1D31">
              <w:rPr>
                <w:rStyle w:val="FontStyle104"/>
                <w:rFonts w:eastAsiaTheme="minorEastAsia"/>
              </w:rPr>
              <w:t xml:space="preserve">цессе совместной творческой работы, </w:t>
            </w:r>
            <w:r w:rsidRPr="00AE1D31">
              <w:rPr>
                <w:rStyle w:val="FontStyle143"/>
                <w:rFonts w:eastAsiaTheme="minorEastAsia"/>
              </w:rPr>
              <w:t xml:space="preserve">уметь договариваться, </w:t>
            </w:r>
            <w:r w:rsidRPr="00AE1D31">
              <w:rPr>
                <w:rStyle w:val="FontStyle104"/>
                <w:rFonts w:eastAsiaTheme="minorEastAsia"/>
              </w:rPr>
              <w:t>объясняя за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мысел, </w:t>
            </w:r>
            <w:r w:rsidRPr="00AE1D31">
              <w:rPr>
                <w:rStyle w:val="FontStyle143"/>
                <w:rFonts w:eastAsiaTheme="minorEastAsia"/>
              </w:rPr>
              <w:t xml:space="preserve">уметь выполнять </w:t>
            </w:r>
            <w:r w:rsidRPr="00AE1D31">
              <w:rPr>
                <w:rStyle w:val="FontStyle104"/>
                <w:rFonts w:eastAsiaTheme="minorEastAsia"/>
              </w:rPr>
              <w:t>работу в гра</w:t>
            </w:r>
            <w:r w:rsidRPr="00AE1D31">
              <w:rPr>
                <w:rStyle w:val="FontStyle104"/>
                <w:rFonts w:eastAsiaTheme="minorEastAsia"/>
              </w:rPr>
              <w:softHyphen/>
              <w:t>ницах заданной роли.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Обобщающий урок года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6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Выставка детских работ, репродук</w:t>
            </w:r>
            <w:r w:rsidRPr="00AE1D31">
              <w:rPr>
                <w:rStyle w:val="FontStyle104"/>
                <w:rFonts w:eastAsiaTheme="minorEastAsia"/>
              </w:rPr>
              <w:softHyphen/>
              <w:t>ций работ художников — радостный праздник, событие школьной жизни.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Игра-беседа, в которой вспоминают все основные темы года.</w:t>
            </w:r>
          </w:p>
          <w:p w:rsidR="00A9322C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Братья-Мастера — Мастер Изобра</w:t>
            </w:r>
            <w:r w:rsidRPr="00AE1D31">
              <w:rPr>
                <w:rStyle w:val="FontStyle104"/>
                <w:rFonts w:eastAsiaTheme="minorEastAsia"/>
              </w:rPr>
              <w:t>жения, Мастер Украшения, Мастер П</w:t>
            </w:r>
            <w:r>
              <w:rPr>
                <w:rStyle w:val="FontStyle104"/>
                <w:rFonts w:eastAsiaTheme="minorEastAsia"/>
              </w:rPr>
              <w:t>остройки — главные помощники ху</w:t>
            </w:r>
            <w:r w:rsidRPr="00AE1D31">
              <w:rPr>
                <w:rStyle w:val="FontStyle104"/>
                <w:rFonts w:eastAsiaTheme="minorEastAsia"/>
              </w:rPr>
              <w:t>дожник</w:t>
            </w:r>
            <w:r>
              <w:rPr>
                <w:rStyle w:val="FontStyle104"/>
                <w:rFonts w:eastAsiaTheme="minorEastAsia"/>
              </w:rPr>
              <w:t>а, работающего в области изоб</w:t>
            </w:r>
            <w:r w:rsidRPr="00AE1D31">
              <w:rPr>
                <w:rStyle w:val="FontStyle104"/>
                <w:rFonts w:eastAsiaTheme="minorEastAsia"/>
              </w:rPr>
              <w:t>ра</w:t>
            </w:r>
            <w:r>
              <w:rPr>
                <w:rStyle w:val="FontStyle104"/>
                <w:rFonts w:eastAsiaTheme="minorEastAsia"/>
              </w:rPr>
              <w:t>зительного, декоративного и кон</w:t>
            </w:r>
            <w:r w:rsidRPr="00AE1D31">
              <w:rPr>
                <w:rStyle w:val="FontStyle104"/>
                <w:rFonts w:eastAsiaTheme="minorEastAsia"/>
              </w:rPr>
              <w:t>структивного искусств.</w:t>
            </w:r>
          </w:p>
          <w:p w:rsidR="00A9322C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 xml:space="preserve">детские работы на выставке,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 своих впечатле</w:t>
            </w:r>
            <w:r>
              <w:rPr>
                <w:rStyle w:val="FontStyle104"/>
                <w:rFonts w:eastAsiaTheme="minorEastAsia"/>
              </w:rPr>
              <w:t>ниях от работ товарищей и произ</w:t>
            </w:r>
            <w:r w:rsidRPr="00AE1D31">
              <w:rPr>
                <w:rStyle w:val="FontStyle104"/>
                <w:rFonts w:eastAsiaTheme="minorEastAsia"/>
              </w:rPr>
              <w:t>ведений художников.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уметь называть </w:t>
            </w:r>
            <w:r w:rsidRPr="00AE1D31">
              <w:rPr>
                <w:rStyle w:val="FontStyle104"/>
                <w:rFonts w:eastAsiaTheme="minorEastAsia"/>
              </w:rPr>
              <w:t>за</w:t>
            </w:r>
            <w:r w:rsidRPr="00AE1D31">
              <w:rPr>
                <w:rStyle w:val="FontStyle104"/>
                <w:rFonts w:eastAsiaTheme="minorEastAsia"/>
              </w:rPr>
              <w:softHyphen/>
              <w:t>дачи, которые решались в каждой чет</w:t>
            </w:r>
            <w:r w:rsidRPr="00AE1D31">
              <w:rPr>
                <w:rStyle w:val="FontStyle104"/>
                <w:rFonts w:eastAsiaTheme="minorEastAsia"/>
              </w:rPr>
              <w:softHyphen/>
              <w:t>верти.</w:t>
            </w:r>
          </w:p>
          <w:p w:rsidR="00A9322C" w:rsidRPr="00AE1D31" w:rsidRDefault="00A9322C" w:rsidP="00634F53">
            <w:pPr>
              <w:pStyle w:val="Style63"/>
              <w:widowControl/>
              <w:ind w:left="142"/>
              <w:jc w:val="righ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</w:t>
            </w:r>
          </w:p>
          <w:p w:rsidR="00A9322C" w:rsidRPr="00AE1D31" w:rsidRDefault="00A9322C" w:rsidP="00634F53">
            <w:pPr>
              <w:pStyle w:val="Style86"/>
              <w:widowControl/>
              <w:spacing w:before="24"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своих творческих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планах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на лето.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23"/>
              <w:widowControl/>
              <w:spacing w:before="43"/>
              <w:ind w:left="142"/>
              <w:rPr>
                <w:rStyle w:val="FontStyle95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95"/>
                <w:rFonts w:eastAsiaTheme="minorEastAsia"/>
                <w:b/>
                <w:sz w:val="22"/>
                <w:szCs w:val="22"/>
              </w:rPr>
              <w:lastRenderedPageBreak/>
              <w:t>3 класс</w:t>
            </w:r>
          </w:p>
          <w:p w:rsidR="00A9322C" w:rsidRPr="0097099F" w:rsidRDefault="00A9322C" w:rsidP="00634F53">
            <w:pPr>
              <w:pStyle w:val="Style58"/>
              <w:widowControl/>
              <w:spacing w:before="110"/>
              <w:ind w:left="142"/>
              <w:jc w:val="center"/>
              <w:rPr>
                <w:rStyle w:val="FontStyle119"/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97099F">
              <w:rPr>
                <w:rStyle w:val="FontStyle119"/>
                <w:rFonts w:ascii="Times New Roman" w:eastAsiaTheme="minorEastAsia" w:hAnsi="Times New Roman" w:cs="Times New Roman"/>
                <w:sz w:val="22"/>
                <w:szCs w:val="22"/>
              </w:rPr>
              <w:t xml:space="preserve">ИСКУССТВО ВОКРУГ НАС </w:t>
            </w: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(34 </w:t>
            </w:r>
            <w:r w:rsidRPr="0097099F">
              <w:rPr>
                <w:rStyle w:val="FontStyle119"/>
                <w:rFonts w:ascii="Times New Roman" w:eastAsiaTheme="minorEastAsia" w:hAnsi="Times New Roman" w:cs="Times New Roman"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21"/>
                <w:rFonts w:eastAsiaTheme="minorEastAsia"/>
              </w:rPr>
            </w:pPr>
            <w:r w:rsidRPr="00AE1D31">
              <w:rPr>
                <w:rStyle w:val="FontStyle120"/>
                <w:rFonts w:eastAsiaTheme="minorEastAsia"/>
              </w:rPr>
              <w:t xml:space="preserve">Приобщение к </w:t>
            </w:r>
            <w:r w:rsidRPr="00AE1D31">
              <w:rPr>
                <w:rStyle w:val="FontStyle121"/>
                <w:rFonts w:eastAsiaTheme="minorEastAsia"/>
              </w:rPr>
              <w:t>миру искусства через познание художественного смысла окружающего предметного мира.</w:t>
            </w:r>
            <w:r w:rsidRPr="00AE1D31">
              <w:rPr>
                <w:rStyle w:val="FontStyle121"/>
                <w:rFonts w:eastAsiaTheme="minorEastAsia"/>
              </w:rPr>
              <w:br/>
            </w:r>
            <w:r w:rsidRPr="00AE1D31">
              <w:rPr>
                <w:rStyle w:val="FontStyle120"/>
                <w:rFonts w:eastAsiaTheme="minorEastAsia"/>
              </w:rPr>
              <w:t xml:space="preserve">Предметы </w:t>
            </w:r>
            <w:r w:rsidRPr="00AE1D31">
              <w:rPr>
                <w:rStyle w:val="FontStyle121"/>
                <w:rFonts w:eastAsiaTheme="minorEastAsia"/>
              </w:rPr>
              <w:t xml:space="preserve">не только имеют утилитарное назначение, но </w:t>
            </w:r>
            <w:r w:rsidRPr="00AE1D31">
              <w:rPr>
                <w:rStyle w:val="FontStyle120"/>
                <w:rFonts w:eastAsiaTheme="minorEastAsia"/>
              </w:rPr>
              <w:t xml:space="preserve">и </w:t>
            </w:r>
            <w:r w:rsidRPr="00AE1D31">
              <w:rPr>
                <w:rStyle w:val="FontStyle121"/>
                <w:rFonts w:eastAsiaTheme="minorEastAsia"/>
              </w:rPr>
              <w:t xml:space="preserve">являются </w:t>
            </w:r>
            <w:r w:rsidRPr="00AE1D31">
              <w:rPr>
                <w:rStyle w:val="FontStyle143"/>
                <w:rFonts w:eastAsiaTheme="minorEastAsia"/>
                <w:sz w:val="20"/>
                <w:szCs w:val="20"/>
              </w:rPr>
              <w:t xml:space="preserve">носителями </w:t>
            </w:r>
            <w:r w:rsidRPr="00AE1D31">
              <w:rPr>
                <w:rStyle w:val="FontStyle121"/>
                <w:rFonts w:eastAsiaTheme="minorEastAsia"/>
              </w:rPr>
              <w:t xml:space="preserve">духовной </w:t>
            </w:r>
            <w:r w:rsidRPr="00AE1D31">
              <w:rPr>
                <w:rStyle w:val="FontStyle143"/>
                <w:rFonts w:eastAsiaTheme="minorEastAsia"/>
                <w:b w:val="0"/>
                <w:spacing w:val="30"/>
                <w:sz w:val="20"/>
                <w:szCs w:val="20"/>
              </w:rPr>
              <w:t>культуры.</w:t>
            </w:r>
            <w:r w:rsidRPr="00AE1D31">
              <w:rPr>
                <w:rStyle w:val="FontStyle143"/>
                <w:rFonts w:eastAsiaTheme="minorEastAsia"/>
                <w:spacing w:val="30"/>
                <w:sz w:val="20"/>
                <w:szCs w:val="20"/>
              </w:rPr>
              <w:br/>
            </w:r>
            <w:r w:rsidRPr="00AE1D31">
              <w:rPr>
                <w:rStyle w:val="FontStyle121"/>
                <w:rFonts w:eastAsiaTheme="minorEastAsia"/>
              </w:rPr>
              <w:t xml:space="preserve"> Окружающие предметы, созданные людьми, образуют среду нашей жизни и нашего общения. Форма вещей не случайна, в ней выражено понимание людьми красоты, удобства, в ней выражены чувства людей и отношение между людьми, их мечты и заботы.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21"/>
                <w:rFonts w:eastAsiaTheme="minorEastAsia"/>
              </w:rPr>
            </w:pPr>
            <w:r w:rsidRPr="00AE1D31">
              <w:rPr>
                <w:rStyle w:val="FontStyle121"/>
                <w:rFonts w:eastAsiaTheme="minorEastAsia"/>
              </w:rPr>
              <w:t xml:space="preserve">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Братьев-Мастеров: Мастера Изображения, Мастера Украшения и Мастера Постройки. Они помогают понять, в чём состоят художественные смыслы окружающего нас предметного мира. Братья-мастера – помощники учащихся в моделировании предметного мира в доме, на улице города. Роль художника в театре, цирке; произведения искусства в художественном музее. Знакомство в </w:t>
            </w:r>
            <w:proofErr w:type="spellStart"/>
            <w:r w:rsidRPr="00AE1D31">
              <w:rPr>
                <w:rStyle w:val="FontStyle121"/>
                <w:rFonts w:eastAsiaTheme="minorEastAsia"/>
              </w:rPr>
              <w:t>деятельностной</w:t>
            </w:r>
            <w:proofErr w:type="spellEnd"/>
            <w:r w:rsidRPr="00AE1D31">
              <w:rPr>
                <w:rStyle w:val="FontStyle121"/>
                <w:rFonts w:eastAsiaTheme="minorEastAsia"/>
              </w:rPr>
              <w:t xml:space="preserve"> форме с основами многих видов дизайна, декоративно-прикладного искусства с видами и жанрами станкового искусства.  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21"/>
                <w:rFonts w:eastAsiaTheme="minorEastAsia"/>
              </w:rPr>
              <w:t>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художественных навыков,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</w:t>
            </w: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jc w:val="center"/>
              <w:rPr>
                <w:rStyle w:val="FontStyle143"/>
                <w:rFonts w:eastAsiaTheme="minorEastAsia"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>Искусство в твоем доме (8ч)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43"/>
                <w:rFonts w:eastAsiaTheme="minorEastAsia"/>
                <w:b w:val="0"/>
                <w:sz w:val="20"/>
                <w:szCs w:val="20"/>
              </w:rPr>
            </w:pPr>
            <w:r w:rsidRPr="00AE1D31">
              <w:rPr>
                <w:rStyle w:val="FontStyle143"/>
                <w:rFonts w:eastAsiaTheme="minorEastAsia"/>
                <w:b w:val="0"/>
                <w:sz w:val="20"/>
                <w:szCs w:val="20"/>
              </w:rPr>
              <w:t xml:space="preserve">В каждой вещи, в каждом предмете, которые наполняют наш дом, заложен труд художника. В чем состоит эта работа художника? </w:t>
            </w:r>
            <w:proofErr w:type="gramStart"/>
            <w:r w:rsidRPr="00AE1D31">
              <w:rPr>
                <w:rStyle w:val="FontStyle143"/>
                <w:rFonts w:eastAsiaTheme="minorEastAsia"/>
                <w:b w:val="0"/>
                <w:sz w:val="20"/>
                <w:szCs w:val="20"/>
              </w:rPr>
              <w:t>Вещи бывают нарядными, праздничными или тихими, уютными, или деловыми, строгими; одни подходят для работы, другие – для отдыха; одни служат детям, другие – взрослым.</w:t>
            </w:r>
            <w:proofErr w:type="gramEnd"/>
            <w:r w:rsidRPr="00AE1D31">
              <w:rPr>
                <w:rStyle w:val="FontStyle143"/>
                <w:rFonts w:eastAsiaTheme="minorEastAsia"/>
                <w:b w:val="0"/>
                <w:sz w:val="20"/>
                <w:szCs w:val="20"/>
              </w:rPr>
              <w:t xml:space="preserve"> Как выглядеть вещи, решает художник и тем самым создает пространственный и предметный мир  вокруг нас, в котором отражаются наши представления о жизни. Каждый человек тоже бывает в роли художника.</w:t>
            </w:r>
          </w:p>
          <w:p w:rsidR="00A9322C" w:rsidRPr="00AE1D31" w:rsidRDefault="00A9322C" w:rsidP="00634F53">
            <w:pPr>
              <w:pStyle w:val="Style87"/>
              <w:widowControl/>
              <w:spacing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  <w:b w:val="0"/>
                <w:sz w:val="20"/>
                <w:szCs w:val="20"/>
              </w:rPr>
              <w:t>Братья – Мастера выясняют, что же каждый из них сделал в ближайшем окружении ребёнка. В итоге становится ясно, что без участия Мастеров не создавался ни один предмет дома, не было бы и самого дома.</w:t>
            </w:r>
            <w:r w:rsidRPr="00AE1D31">
              <w:rPr>
                <w:rStyle w:val="FontStyle143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before="82" w:line="235" w:lineRule="exact"/>
              <w:ind w:left="142" w:firstLine="0"/>
              <w:rPr>
                <w:rStyle w:val="FontStyle143"/>
                <w:rFonts w:eastAsiaTheme="minorEastAsia"/>
                <w:b w:val="0"/>
                <w:sz w:val="20"/>
                <w:szCs w:val="20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5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Твои игрушки</w:t>
            </w: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25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Иг</w:t>
            </w:r>
            <w:r>
              <w:rPr>
                <w:rStyle w:val="FontStyle104"/>
                <w:rFonts w:eastAsiaTheme="minorEastAsia"/>
              </w:rPr>
              <w:t>рая, дети оказываются в роли ху</w:t>
            </w:r>
            <w:r w:rsidRPr="00AE1D31">
              <w:rPr>
                <w:rStyle w:val="FontStyle104"/>
                <w:rFonts w:eastAsiaTheme="minorEastAsia"/>
              </w:rPr>
              <w:t xml:space="preserve">дожника, потому что одушевляют свои игрушки. Почти любой предмет при помощи фантазии можно </w:t>
            </w:r>
            <w:r w:rsidRPr="00AE1D31">
              <w:rPr>
                <w:rStyle w:val="FontStyle98"/>
                <w:rFonts w:eastAsiaTheme="minorEastAsia"/>
              </w:rPr>
              <w:t xml:space="preserve">превратить </w:t>
            </w:r>
            <w:r w:rsidRPr="00AE1D31">
              <w:rPr>
                <w:rStyle w:val="FontStyle104"/>
                <w:rFonts w:eastAsiaTheme="minorEastAsia"/>
              </w:rPr>
              <w:t>в игрушку. Надо увидеть заложенный в нем образ — характер и проявить его, что-то добавляя и украшая. Дети, как и художники, могут сделать игрушку из разных предметов.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форм и декора игру</w:t>
            </w:r>
            <w:r w:rsidRPr="00AE1D31">
              <w:rPr>
                <w:rStyle w:val="FontStyle104"/>
                <w:rFonts w:eastAsiaTheme="minorEastAsia"/>
              </w:rPr>
              <w:softHyphen/>
              <w:t>шек. Роль игрушки в жизни людей. Иг</w:t>
            </w:r>
            <w:r w:rsidRPr="00AE1D31">
              <w:rPr>
                <w:rStyle w:val="FontStyle104"/>
                <w:rFonts w:eastAsiaTheme="minorEastAsia"/>
              </w:rPr>
              <w:softHyphen/>
              <w:t>рушки современные и игрушки про</w:t>
            </w:r>
            <w:r w:rsidRPr="00AE1D31">
              <w:rPr>
                <w:rStyle w:val="FontStyle104"/>
                <w:rFonts w:eastAsiaTheme="minorEastAsia"/>
              </w:rPr>
              <w:softHyphen/>
              <w:t>шлых времен. Знакомство с народными игрушками (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дымковские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филимоновские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городецкие,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богородские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). Особен</w:t>
            </w:r>
            <w:r w:rsidRPr="00AE1D31">
              <w:rPr>
                <w:rStyle w:val="FontStyle104"/>
                <w:rFonts w:eastAsiaTheme="minorEastAsia"/>
              </w:rPr>
              <w:softHyphen/>
              <w:t>ности этих игрушек. Связь внешнего оформления игрушки (украшения) с ее формой.</w:t>
            </w:r>
          </w:p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Участие Братьев-Мастеров — Мас</w:t>
            </w:r>
            <w:r w:rsidRPr="00AE1D31">
              <w:rPr>
                <w:rStyle w:val="FontStyle104"/>
                <w:rFonts w:eastAsiaTheme="minorEastAsia"/>
              </w:rPr>
              <w:softHyphen/>
              <w:t>тера Изображения, Мастера Постройки и Мастера Украшения — в создании игрушек. Три стадии создания игрушки: придумывание, конструирование, укра</w:t>
            </w:r>
            <w:r w:rsidRPr="00AE1D31">
              <w:rPr>
                <w:rStyle w:val="FontStyle104"/>
                <w:rFonts w:eastAsiaTheme="minorEastAsia"/>
              </w:rPr>
              <w:softHyphen/>
              <w:t>шение.</w:t>
            </w:r>
          </w:p>
          <w:p w:rsidR="00A9322C" w:rsidRPr="00AE1D31" w:rsidRDefault="00A9322C" w:rsidP="00634F53">
            <w:pPr>
              <w:pStyle w:val="Style87"/>
              <w:widowControl/>
              <w:spacing w:before="139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игрушки из лю</w:t>
            </w:r>
            <w:r w:rsidRPr="00AE1D31">
              <w:rPr>
                <w:rStyle w:val="FontStyle104"/>
                <w:rFonts w:eastAsiaTheme="minorEastAsia"/>
              </w:rPr>
              <w:softHyphen/>
              <w:t>бых подручных материалов.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лепка игрушки из пластилина или глины, роспись по белой грунтовке.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эстетически оценивать </w:t>
            </w:r>
            <w:r>
              <w:rPr>
                <w:rStyle w:val="FontStyle104"/>
                <w:rFonts w:eastAsiaTheme="minorEastAsia"/>
              </w:rPr>
              <w:t>разные виды игрушек, ма</w:t>
            </w:r>
            <w:r w:rsidRPr="00AE1D31">
              <w:rPr>
                <w:rStyle w:val="FontStyle104"/>
                <w:rFonts w:eastAsiaTheme="minorEastAsia"/>
              </w:rPr>
              <w:t>териалы, из которых они сделаны.</w:t>
            </w:r>
            <w:r w:rsidRPr="00AE1D31">
              <w:rPr>
                <w:rStyle w:val="FontStyle106"/>
                <w:rFonts w:eastAsiaTheme="minorEastAsia"/>
              </w:rPr>
              <w:t xml:space="preserve"> 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06"/>
                <w:rFonts w:eastAsiaTheme="minorEastAsia"/>
              </w:rPr>
              <w:t xml:space="preserve">объяснять </w:t>
            </w:r>
            <w:r w:rsidRPr="00AE1D31">
              <w:rPr>
                <w:rStyle w:val="FontStyle145"/>
                <w:rFonts w:eastAsiaTheme="minorEastAsia"/>
              </w:rPr>
              <w:t xml:space="preserve">единство </w:t>
            </w:r>
            <w:r w:rsidRPr="00AE1D31">
              <w:rPr>
                <w:rStyle w:val="FontStyle104"/>
                <w:rFonts w:eastAsiaTheme="minorEastAsia"/>
              </w:rPr>
              <w:t>материала, формы и внешнего оформ</w:t>
            </w:r>
            <w:r w:rsidRPr="00AE1D31">
              <w:rPr>
                <w:rStyle w:val="FontStyle104"/>
                <w:rFonts w:eastAsiaTheme="minorEastAsia"/>
              </w:rPr>
              <w:softHyphen/>
              <w:t>ления игрушек (украшения).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Выявлять </w:t>
            </w:r>
            <w:r>
              <w:rPr>
                <w:rStyle w:val="FontStyle104"/>
                <w:rFonts w:eastAsiaTheme="minorEastAsia"/>
              </w:rPr>
              <w:t>в воспринимаемых об</w:t>
            </w:r>
            <w:r w:rsidRPr="00AE1D31">
              <w:rPr>
                <w:rStyle w:val="FontStyle104"/>
                <w:rFonts w:eastAsiaTheme="minorEastAsia"/>
              </w:rPr>
              <w:t>ра</w:t>
            </w:r>
            <w:r>
              <w:rPr>
                <w:rStyle w:val="FontStyle104"/>
                <w:rFonts w:eastAsiaTheme="minorEastAsia"/>
              </w:rPr>
              <w:t>зцах игрушек работу Мастеров По</w:t>
            </w:r>
            <w:r w:rsidRPr="00AE1D31">
              <w:rPr>
                <w:rStyle w:val="FontStyle104"/>
                <w:rFonts w:eastAsiaTheme="minorEastAsia"/>
              </w:rPr>
              <w:t>стройки, Украшения и Изображения, рассказывать о ней.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видеть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>
              <w:rPr>
                <w:rStyle w:val="FontStyle104"/>
                <w:rFonts w:eastAsiaTheme="minorEastAsia"/>
              </w:rPr>
              <w:t>об</w:t>
            </w:r>
            <w:r w:rsidRPr="00AE1D31">
              <w:rPr>
                <w:rStyle w:val="FontStyle104"/>
                <w:rFonts w:eastAsiaTheme="minorEastAsia"/>
              </w:rPr>
              <w:t>разно</w:t>
            </w:r>
            <w:r>
              <w:rPr>
                <w:rStyle w:val="FontStyle104"/>
                <w:rFonts w:eastAsiaTheme="minorEastAsia"/>
              </w:rPr>
              <w:t>е содержание конструкции и укра</w:t>
            </w:r>
            <w:r w:rsidRPr="00AE1D31">
              <w:rPr>
                <w:rStyle w:val="FontStyle104"/>
                <w:rFonts w:eastAsiaTheme="minorEastAsia"/>
              </w:rPr>
              <w:t>шения предмета.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выразитель</w:t>
            </w:r>
            <w:r>
              <w:rPr>
                <w:rStyle w:val="FontStyle104"/>
                <w:rFonts w:eastAsiaTheme="minorEastAsia"/>
              </w:rPr>
              <w:t>ную пласти</w:t>
            </w:r>
            <w:r w:rsidRPr="00AE1D31">
              <w:rPr>
                <w:rStyle w:val="FontStyle104"/>
                <w:rFonts w:eastAsiaTheme="minorEastAsia"/>
              </w:rPr>
              <w:t>ческ</w:t>
            </w:r>
            <w:r>
              <w:rPr>
                <w:rStyle w:val="FontStyle104"/>
                <w:rFonts w:eastAsiaTheme="minorEastAsia"/>
              </w:rPr>
              <w:t xml:space="preserve">ую форму игрушки и украшать ее, </w:t>
            </w:r>
            <w:r w:rsidRPr="00AE1D31">
              <w:rPr>
                <w:rStyle w:val="FontStyle104"/>
                <w:rFonts w:eastAsiaTheme="minorEastAsia"/>
              </w:rPr>
              <w:t>добиваясь целостности цветового реше</w:t>
            </w:r>
            <w:r w:rsidRPr="00AE1D31">
              <w:rPr>
                <w:rStyle w:val="FontStyle104"/>
                <w:rFonts w:eastAsiaTheme="minorEastAsia"/>
              </w:rPr>
              <w:softHyphen/>
              <w:t>ния.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Посуда у тебя дома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53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</w:t>
            </w:r>
            <w:r>
              <w:rPr>
                <w:rStyle w:val="FontStyle104"/>
                <w:rFonts w:eastAsiaTheme="minorEastAsia"/>
              </w:rPr>
              <w:t>знообразие посуды: ее форма, си</w:t>
            </w:r>
            <w:r w:rsidRPr="00AE1D31">
              <w:rPr>
                <w:rStyle w:val="FontStyle104"/>
                <w:rFonts w:eastAsiaTheme="minorEastAsia"/>
              </w:rPr>
              <w:t>луэт, нарядный декор. Роль художника в создании образа посуды.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Обусловленность формы,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 посуды ее назначением (празднич</w:t>
            </w:r>
            <w:r w:rsidRPr="00AE1D31">
              <w:rPr>
                <w:rStyle w:val="FontStyle104"/>
                <w:rFonts w:eastAsiaTheme="minorEastAsia"/>
              </w:rPr>
              <w:softHyphen/>
              <w:t>ная или повседневная, детская или взрослая).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Зависимость формы и декора посу</w:t>
            </w:r>
            <w:r w:rsidRPr="00AE1D31">
              <w:rPr>
                <w:rStyle w:val="FontStyle104"/>
                <w:rFonts w:eastAsiaTheme="minorEastAsia"/>
              </w:rPr>
              <w:softHyphen/>
              <w:t>ды от материала (фарфор, фаянс, дере</w:t>
            </w:r>
            <w:r w:rsidRPr="00AE1D31">
              <w:rPr>
                <w:rStyle w:val="FontStyle104"/>
                <w:rFonts w:eastAsiaTheme="minorEastAsia"/>
              </w:rPr>
              <w:softHyphen/>
              <w:t>во, металл, стекло).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5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Образцы посуды, созданные масте</w:t>
            </w:r>
            <w:r w:rsidRPr="00AE1D31">
              <w:rPr>
                <w:rStyle w:val="FontStyle104"/>
                <w:rFonts w:eastAsiaTheme="minorEastAsia"/>
              </w:rPr>
              <w:softHyphen/>
              <w:t>рами промыслов (Гжель, Хохлома). Выразительность форм и декора посуды. Образные ассоциации, рождаю</w:t>
            </w:r>
            <w:r w:rsidRPr="00AE1D31">
              <w:rPr>
                <w:rStyle w:val="FontStyle104"/>
                <w:rFonts w:eastAsiaTheme="minorEastAsia"/>
              </w:rPr>
              <w:softHyphen/>
              <w:t>щиеся при восприятии формы и рос</w:t>
            </w:r>
            <w:r w:rsidRPr="00AE1D31">
              <w:rPr>
                <w:rStyle w:val="FontStyle104"/>
                <w:rFonts w:eastAsiaTheme="minorEastAsia"/>
              </w:rPr>
              <w:softHyphen/>
              <w:t>писи посуды.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Работа Братьев-Мастеров по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нию посуды: конструкция — форма, украшение, роспись.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5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лепка посуды с росписью по белой грунтовке.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придумать и изобразить на бумаге сервиз из не</w:t>
            </w:r>
            <w:r w:rsidRPr="00AE1D31">
              <w:rPr>
                <w:rStyle w:val="FontStyle104"/>
                <w:rFonts w:eastAsiaTheme="minorEastAsia"/>
              </w:rPr>
              <w:softHyphen/>
              <w:t>скольких предметов (при этом обяза</w:t>
            </w:r>
            <w:r w:rsidRPr="00AE1D31">
              <w:rPr>
                <w:rStyle w:val="FontStyle104"/>
                <w:rFonts w:eastAsiaTheme="minorEastAsia"/>
              </w:rPr>
              <w:softHyphen/>
              <w:t>тельно подчеркнуть назначение посуды: для кого она, для какого случая).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пластилин или глина, водоэмульсионная краска, кисть; гу</w:t>
            </w:r>
            <w:r w:rsidRPr="00AE1D31">
              <w:rPr>
                <w:rStyle w:val="FontStyle104"/>
                <w:rFonts w:eastAsiaTheme="minorEastAsia"/>
              </w:rPr>
              <w:softHyphen/>
              <w:t>ашь, тонированная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4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>
              <w:rPr>
                <w:rStyle w:val="FontStyle104"/>
                <w:rFonts w:eastAsiaTheme="minorEastAsia"/>
              </w:rPr>
              <w:t>связь между фор</w:t>
            </w:r>
            <w:r w:rsidRPr="00AE1D31">
              <w:rPr>
                <w:rStyle w:val="FontStyle104"/>
                <w:rFonts w:eastAsiaTheme="minorEastAsia"/>
              </w:rPr>
              <w:t>мой,</w:t>
            </w:r>
            <w:r>
              <w:rPr>
                <w:rStyle w:val="FontStyle104"/>
                <w:rFonts w:eastAsiaTheme="minorEastAsia"/>
              </w:rPr>
              <w:t xml:space="preserve"> декором посуды (ее художествен</w:t>
            </w:r>
            <w:r w:rsidRPr="00AE1D31">
              <w:rPr>
                <w:rStyle w:val="FontStyle104"/>
                <w:rFonts w:eastAsiaTheme="minorEastAsia"/>
              </w:rPr>
              <w:t>ным образом) и ее назначением.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выделять </w:t>
            </w:r>
            <w:r w:rsidRPr="00AE1D31">
              <w:rPr>
                <w:rStyle w:val="FontStyle104"/>
                <w:rFonts w:eastAsiaTheme="minorEastAsia"/>
              </w:rPr>
              <w:t>конструктивный образ (образ формы, постройки) и ха</w:t>
            </w:r>
            <w:r w:rsidRPr="00AE1D31">
              <w:rPr>
                <w:rStyle w:val="FontStyle104"/>
                <w:rFonts w:eastAsiaTheme="minorEastAsia"/>
              </w:rPr>
              <w:softHyphen/>
              <w:t>рактер декора, украшения (деятельность каждого из Братьев-Мастеров в про</w:t>
            </w:r>
            <w:r w:rsidRPr="00AE1D31">
              <w:rPr>
                <w:rStyle w:val="FontStyle104"/>
                <w:rFonts w:eastAsiaTheme="minorEastAsia"/>
              </w:rPr>
              <w:softHyphen/>
              <w:t>цессе создания образа посуды).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навыками соз</w:t>
            </w:r>
            <w:r>
              <w:rPr>
                <w:rStyle w:val="FontStyle104"/>
                <w:rFonts w:eastAsiaTheme="minorEastAsia"/>
              </w:rPr>
              <w:t>дания вы</w:t>
            </w:r>
            <w:r w:rsidRPr="00AE1D31">
              <w:rPr>
                <w:rStyle w:val="FontStyle104"/>
                <w:rFonts w:eastAsiaTheme="minorEastAsia"/>
              </w:rPr>
              <w:t>раз</w:t>
            </w:r>
            <w:r>
              <w:rPr>
                <w:rStyle w:val="FontStyle104"/>
                <w:rFonts w:eastAsiaTheme="minorEastAsia"/>
              </w:rPr>
              <w:t>ительной формы посуды и ее деко</w:t>
            </w:r>
            <w:r w:rsidRPr="00AE1D31">
              <w:rPr>
                <w:rStyle w:val="FontStyle104"/>
                <w:rFonts w:eastAsiaTheme="minorEastAsia"/>
              </w:rPr>
              <w:t xml:space="preserve">рирования в лепке, а также навыками изображения посудных форм, объединенных общим образным решением.  </w:t>
            </w:r>
            <w:r w:rsidRPr="00AE1D31">
              <w:rPr>
                <w:rStyle w:val="FontStyle122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Обои и шторы у себя дома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художника в создании обоев и штор. Разработка эскизов обоев как создание образа комнаты и выражение ее назначения: детская комната или спальня, гостиная, кабинет... Роль цве</w:t>
            </w:r>
            <w:r w:rsidRPr="00AE1D31">
              <w:rPr>
                <w:rStyle w:val="FontStyle104"/>
                <w:rFonts w:eastAsiaTheme="minorEastAsia"/>
              </w:rPr>
              <w:softHyphen/>
              <w:t>та обоев в настроении комнаты.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Повторяемость узора в обоях. Роль каждого из Братьев-Мастеров в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нии образа обоев и штор (построение ритма, выбор изобразительных  мотивов, их превращение в орнамент).</w:t>
            </w:r>
          </w:p>
          <w:p w:rsidR="00A9322C" w:rsidRPr="00AE1D31" w:rsidRDefault="00A9322C" w:rsidP="00634F53">
            <w:pPr>
              <w:pStyle w:val="Style87"/>
              <w:widowControl/>
              <w:spacing w:before="8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эскизов обоев или штор для комнаты, имеющей чет</w:t>
            </w:r>
            <w:r w:rsidRPr="00AE1D31">
              <w:rPr>
                <w:rStyle w:val="FontStyle104"/>
                <w:rFonts w:eastAsiaTheme="minorEastAsia"/>
              </w:rPr>
              <w:softHyphen/>
              <w:t>кое назначение (спальня, гостиная, дет</w:t>
            </w:r>
            <w:r w:rsidRPr="00AE1D31">
              <w:rPr>
                <w:rStyle w:val="FontStyle104"/>
                <w:rFonts w:eastAsiaTheme="minorEastAsia"/>
              </w:rPr>
              <w:softHyphen/>
              <w:t>ская). Задание можно выполнить и в технике набойки с помощью трафарета или штампа.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кисти; клише, бумага или ткань.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30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>
              <w:rPr>
                <w:rStyle w:val="FontStyle104"/>
                <w:rFonts w:eastAsiaTheme="minorEastAsia"/>
              </w:rPr>
              <w:t>роль цвета и декора в со</w:t>
            </w:r>
            <w:r w:rsidRPr="00AE1D31">
              <w:rPr>
                <w:rStyle w:val="FontStyle104"/>
                <w:rFonts w:eastAsiaTheme="minorEastAsia"/>
              </w:rPr>
              <w:t>здании образа комнаты.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 роли художника и эта</w:t>
            </w:r>
            <w:r>
              <w:rPr>
                <w:rStyle w:val="FontStyle104"/>
                <w:rFonts w:eastAsiaTheme="minorEastAsia"/>
              </w:rPr>
              <w:t>пах его работы (постройка, изоб</w:t>
            </w:r>
            <w:r w:rsidRPr="00AE1D31">
              <w:rPr>
                <w:rStyle w:val="FontStyle104"/>
                <w:rFonts w:eastAsiaTheme="minorEastAsia"/>
              </w:rPr>
              <w:t>ражение, украшение) при создании обоев и штор.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Обретать </w:t>
            </w:r>
            <w:r>
              <w:rPr>
                <w:rStyle w:val="FontStyle104"/>
                <w:rFonts w:eastAsiaTheme="minorEastAsia"/>
              </w:rPr>
              <w:t>опыт творчества и худо</w:t>
            </w:r>
            <w:r w:rsidRPr="00AE1D31">
              <w:rPr>
                <w:rStyle w:val="FontStyle104"/>
                <w:rFonts w:eastAsiaTheme="minorEastAsia"/>
              </w:rPr>
              <w:t>жественно-практические на</w:t>
            </w:r>
            <w:r>
              <w:rPr>
                <w:rStyle w:val="FontStyle104"/>
                <w:rFonts w:eastAsiaTheme="minorEastAsia"/>
              </w:rPr>
              <w:t>выки в соз</w:t>
            </w:r>
            <w:r w:rsidRPr="00AE1D31">
              <w:rPr>
                <w:rStyle w:val="FontStyle104"/>
                <w:rFonts w:eastAsiaTheme="minorEastAsia"/>
              </w:rPr>
              <w:t>дани</w:t>
            </w:r>
            <w:r>
              <w:rPr>
                <w:rStyle w:val="FontStyle104"/>
                <w:rFonts w:eastAsiaTheme="minorEastAsia"/>
              </w:rPr>
              <w:t>и эскиза обоев или штор для ком</w:t>
            </w:r>
            <w:r w:rsidRPr="00AE1D31">
              <w:rPr>
                <w:rStyle w:val="FontStyle104"/>
                <w:rFonts w:eastAsiaTheme="minorEastAsia"/>
              </w:rPr>
              <w:t>наты в соответствии с ее функциональным назначением.</w:t>
            </w:r>
          </w:p>
          <w:p w:rsidR="00A9322C" w:rsidRPr="00AE1D31" w:rsidRDefault="00A9322C" w:rsidP="00634F53">
            <w:pPr>
              <w:pStyle w:val="Style87"/>
              <w:widowControl/>
              <w:spacing w:before="14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1694"/>
        </w:trPr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Мамин платок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5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искусством росписи тканей. Художественная роспись плат</w:t>
            </w:r>
            <w:r w:rsidRPr="00AE1D31">
              <w:rPr>
                <w:rStyle w:val="FontStyle104"/>
                <w:rFonts w:eastAsiaTheme="minorEastAsia"/>
              </w:rPr>
              <w:softHyphen/>
              <w:t>ков, их разнообразие. Орнаментальная роспись платка и роспись ткани.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proofErr w:type="gramStart"/>
            <w:r w:rsidRPr="00AE1D31">
              <w:rPr>
                <w:rStyle w:val="FontStyle104"/>
                <w:rFonts w:eastAsiaTheme="minorEastAsia"/>
              </w:rPr>
              <w:t>Выражение в художественном обра</w:t>
            </w:r>
            <w:r w:rsidRPr="00AE1D31">
              <w:rPr>
                <w:rStyle w:val="FontStyle104"/>
                <w:rFonts w:eastAsiaTheme="minorEastAsia"/>
              </w:rPr>
              <w:softHyphen/>
              <w:t>зе платка (композиция, характер роспи</w:t>
            </w:r>
            <w:r w:rsidRPr="00AE1D31">
              <w:rPr>
                <w:rStyle w:val="FontStyle104"/>
                <w:rFonts w:eastAsiaTheme="minorEastAsia"/>
              </w:rPr>
              <w:softHyphen/>
              <w:t>си, цветовое решение) его назначения: платок праздничный или повседнев</w:t>
            </w:r>
            <w:r w:rsidRPr="00AE1D31">
              <w:rPr>
                <w:rStyle w:val="FontStyle104"/>
                <w:rFonts w:eastAsiaTheme="minorEastAsia"/>
              </w:rPr>
              <w:softHyphen/>
              <w:t>ный, платок для молодой женщины (яркий, броский, нарядный) или для пожилой (приглушенный, сдержанный, спокойный).</w:t>
            </w:r>
            <w:proofErr w:type="gramEnd"/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Расположение росписи на платке, ритмика росписи. Растительный или геометрический характер узора на плат</w:t>
            </w:r>
            <w:r w:rsidRPr="00AE1D31">
              <w:rPr>
                <w:rStyle w:val="FontStyle104"/>
                <w:rFonts w:eastAsiaTheme="minorEastAsia"/>
              </w:rPr>
              <w:softHyphen/>
              <w:t>ке. Цветовое решение платка.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lastRenderedPageBreak/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эскиза платка для мамы, девочки или бабушки (праз</w:t>
            </w:r>
            <w:r w:rsidRPr="00AE1D31">
              <w:rPr>
                <w:rStyle w:val="FontStyle104"/>
                <w:rFonts w:eastAsiaTheme="minorEastAsia"/>
              </w:rPr>
              <w:softHyphen/>
              <w:t>дничного или повседневного).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белая и цветная бумага.</w:t>
            </w:r>
          </w:p>
          <w:p w:rsidR="00A9322C" w:rsidRPr="00AE1D31" w:rsidRDefault="00A9322C" w:rsidP="00634F53">
            <w:pPr>
              <w:pStyle w:val="Style86"/>
              <w:widowControl/>
              <w:spacing w:before="10" w:line="240" w:lineRule="auto"/>
              <w:ind w:left="142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8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эстетически оценивать </w:t>
            </w:r>
            <w:r>
              <w:rPr>
                <w:rStyle w:val="FontStyle104"/>
                <w:rFonts w:eastAsiaTheme="minorEastAsia"/>
              </w:rPr>
              <w:t>разнообразие вариантов роспи</w:t>
            </w:r>
            <w:r w:rsidRPr="00AE1D31">
              <w:rPr>
                <w:rStyle w:val="FontStyle104"/>
                <w:rFonts w:eastAsiaTheme="minorEastAsia"/>
              </w:rPr>
              <w:t>си ткани на примере платка.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зависимость характера узора, цветового решения платка от то</w:t>
            </w:r>
            <w:r w:rsidRPr="00AE1D31">
              <w:rPr>
                <w:rStyle w:val="FontStyle104"/>
                <w:rFonts w:eastAsiaTheme="minorEastAsia"/>
              </w:rPr>
              <w:softHyphen/>
              <w:t>го, кому и для чего он предназначен.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Знать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>
              <w:rPr>
                <w:rStyle w:val="FontStyle104"/>
                <w:rFonts w:eastAsiaTheme="minorEastAsia"/>
              </w:rPr>
              <w:t>основные ва</w:t>
            </w:r>
            <w:r w:rsidRPr="00AE1D31">
              <w:rPr>
                <w:rStyle w:val="FontStyle104"/>
                <w:rFonts w:eastAsiaTheme="minorEastAsia"/>
              </w:rPr>
              <w:t>риант</w:t>
            </w:r>
            <w:r>
              <w:rPr>
                <w:rStyle w:val="FontStyle104"/>
                <w:rFonts w:eastAsiaTheme="minorEastAsia"/>
              </w:rPr>
              <w:t>ы композиционного решения рос</w:t>
            </w:r>
            <w:r w:rsidRPr="00AE1D31">
              <w:rPr>
                <w:rStyle w:val="FontStyle104"/>
                <w:rFonts w:eastAsiaTheme="minorEastAsia"/>
              </w:rPr>
              <w:t>писи</w:t>
            </w:r>
            <w:r>
              <w:rPr>
                <w:rStyle w:val="FontStyle104"/>
                <w:rFonts w:eastAsiaTheme="minorEastAsia"/>
              </w:rPr>
              <w:t xml:space="preserve"> платка (с акцентировкой изобра</w:t>
            </w:r>
            <w:r w:rsidRPr="00AE1D31">
              <w:rPr>
                <w:rStyle w:val="FontStyle104"/>
                <w:rFonts w:eastAsiaTheme="minorEastAsia"/>
              </w:rPr>
              <w:t>зительного мотива в центре, по углам, в виде свободной росписи), а также ха</w:t>
            </w:r>
            <w:r w:rsidRPr="00AE1D31">
              <w:rPr>
                <w:rStyle w:val="FontStyle104"/>
                <w:rFonts w:eastAsiaTheme="minorEastAsia"/>
              </w:rPr>
              <w:softHyphen/>
              <w:t>рактер узора (растительный,  геометрический)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  <w:b w:val="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Различать </w:t>
            </w:r>
            <w:r w:rsidRPr="00AE1D31">
              <w:rPr>
                <w:rStyle w:val="FontStyle143"/>
                <w:rFonts w:eastAsiaTheme="minorEastAsia"/>
                <w:b w:val="0"/>
              </w:rPr>
              <w:t xml:space="preserve">постройку (композицию), украшение (характер декора), изображение (стилизацию) в процессе </w:t>
            </w:r>
            <w:r w:rsidRPr="00AE1D31">
              <w:rPr>
                <w:rStyle w:val="FontStyle143"/>
                <w:rFonts w:eastAsiaTheme="minorEastAsia"/>
                <w:b w:val="0"/>
              </w:rPr>
              <w:lastRenderedPageBreak/>
              <w:t xml:space="preserve">создания образа платка. 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>Обрести опыт творчества и худо</w:t>
            </w:r>
            <w:r w:rsidRPr="00AE1D31">
              <w:rPr>
                <w:rStyle w:val="FontStyle143"/>
                <w:rFonts w:eastAsiaTheme="minorEastAsia"/>
              </w:rPr>
              <w:t xml:space="preserve">жественно-практические навыки </w:t>
            </w:r>
            <w:r w:rsidRPr="00AE1D31">
              <w:rPr>
                <w:rStyle w:val="FontStyle104"/>
                <w:rFonts w:eastAsiaTheme="minorEastAsia"/>
              </w:rPr>
              <w:t>в со</w:t>
            </w:r>
            <w:r w:rsidRPr="00AE1D31">
              <w:rPr>
                <w:rStyle w:val="FontStyle104"/>
                <w:rFonts w:eastAsiaTheme="minorEastAsia"/>
              </w:rPr>
              <w:softHyphen/>
              <w:t>зда</w:t>
            </w:r>
            <w:r>
              <w:rPr>
                <w:rStyle w:val="FontStyle104"/>
                <w:rFonts w:eastAsiaTheme="minorEastAsia"/>
              </w:rPr>
              <w:t>нии эскиза росписи платка (фраг</w:t>
            </w:r>
            <w:r w:rsidRPr="00AE1D31">
              <w:rPr>
                <w:rStyle w:val="FontStyle104"/>
                <w:rFonts w:eastAsiaTheme="minorEastAsia"/>
              </w:rPr>
              <w:t>мента), выражая его назначение (для мамы, бабушки, сестры; праздничный или повседневный).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Твои книжки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форм и видов книг, игровые формы детских книг.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Роль художника в создании книг. Художники детской книги (Т. Маврина, Ю. Васнецов, В. Конашевич, И. Били-бин, Е.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Чарушин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 др.).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обложки в раскрытии содер</w:t>
            </w:r>
            <w:r w:rsidRPr="00AE1D31">
              <w:rPr>
                <w:rStyle w:val="FontStyle104"/>
                <w:rFonts w:eastAsiaTheme="minorEastAsia"/>
              </w:rPr>
              <w:softHyphen/>
              <w:t>жания книги. Иллюстрация. Шрифт, буквица. Дружная работа трех Масте</w:t>
            </w:r>
            <w:r w:rsidRPr="00AE1D31">
              <w:rPr>
                <w:rStyle w:val="FontStyle104"/>
                <w:rFonts w:eastAsiaTheme="minorEastAsia"/>
              </w:rPr>
              <w:softHyphen/>
              <w:t>ров над созданием книги.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разработка детской книж</w:t>
            </w:r>
            <w:r w:rsidRPr="00AE1D31">
              <w:rPr>
                <w:rStyle w:val="FontStyle104"/>
                <w:rFonts w:eastAsiaTheme="minorEastAsia"/>
              </w:rPr>
              <w:softHyphen/>
              <w:t>ки-игрушки с иллюстрациями.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 (сокращение): </w:t>
            </w:r>
            <w:r w:rsidRPr="00AE1D31">
              <w:rPr>
                <w:rStyle w:val="FontStyle104"/>
                <w:rFonts w:eastAsiaTheme="minorEastAsia"/>
              </w:rPr>
              <w:t>иллюстрация к сказке или конструирование обложки для книжки-игрушки.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 или мелки, бе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лая или цветная бумага, ножницы (для учащихся);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степлер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 (для учителя). 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роль художника и Брать</w:t>
            </w:r>
            <w:r w:rsidRPr="00AE1D31">
              <w:rPr>
                <w:rStyle w:val="FontStyle104"/>
                <w:rFonts w:eastAsiaTheme="minorEastAsia"/>
              </w:rPr>
              <w:softHyphen/>
              <w:t>ев-Мастеров в создании книги (много</w:t>
            </w:r>
            <w:r w:rsidRPr="00AE1D31">
              <w:rPr>
                <w:rStyle w:val="FontStyle104"/>
                <w:rFonts w:eastAsiaTheme="minorEastAsia"/>
              </w:rPr>
              <w:softHyphen/>
              <w:t>образие форм книг, обложка, иллюст</w:t>
            </w:r>
            <w:r w:rsidRPr="00AE1D31">
              <w:rPr>
                <w:rStyle w:val="FontStyle104"/>
                <w:rFonts w:eastAsiaTheme="minorEastAsia"/>
              </w:rPr>
              <w:softHyphen/>
              <w:t>рации, буквицы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Знать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называть </w:t>
            </w:r>
            <w:r w:rsidRPr="00AE1D31">
              <w:rPr>
                <w:rStyle w:val="FontStyle104"/>
                <w:rFonts w:eastAsiaTheme="minorEastAsia"/>
              </w:rPr>
              <w:t>отдельные элементы оформления книги (обложка</w:t>
            </w:r>
            <w:r>
              <w:rPr>
                <w:rStyle w:val="FontStyle104"/>
                <w:rFonts w:eastAsiaTheme="minorEastAsia"/>
              </w:rPr>
              <w:t>, ил</w:t>
            </w:r>
            <w:r w:rsidRPr="00AE1D31">
              <w:rPr>
                <w:rStyle w:val="FontStyle104"/>
                <w:rFonts w:eastAsiaTheme="minorEastAsia"/>
              </w:rPr>
              <w:t>люстрации, буквицы).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Узнавать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называть </w:t>
            </w:r>
            <w:r w:rsidRPr="00AE1D31">
              <w:rPr>
                <w:rStyle w:val="FontStyle104"/>
                <w:rFonts w:eastAsiaTheme="minorEastAsia"/>
              </w:rPr>
              <w:t>произведе</w:t>
            </w:r>
            <w:r w:rsidRPr="00AE1D31">
              <w:rPr>
                <w:rStyle w:val="FontStyle104"/>
                <w:rFonts w:eastAsiaTheme="minorEastAsia"/>
              </w:rPr>
              <w:softHyphen/>
              <w:t>ния нескольких художников-иллюстра</w:t>
            </w:r>
            <w:r w:rsidRPr="00AE1D31">
              <w:rPr>
                <w:rStyle w:val="FontStyle104"/>
                <w:rFonts w:eastAsiaTheme="minorEastAsia"/>
              </w:rPr>
              <w:softHyphen/>
              <w:t>торов детской книги.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проект детской книж</w:t>
            </w:r>
            <w:r w:rsidRPr="00AE1D31">
              <w:rPr>
                <w:rStyle w:val="FontStyle104"/>
                <w:rFonts w:eastAsiaTheme="minorEastAsia"/>
              </w:rPr>
              <w:softHyphen/>
              <w:t>ки-игрушки.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навыками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работы.</w:t>
            </w:r>
          </w:p>
          <w:p w:rsidR="00A9322C" w:rsidRPr="00AE1D31" w:rsidRDefault="00A9322C" w:rsidP="00634F53">
            <w:pPr>
              <w:pStyle w:val="Style87"/>
              <w:widowControl/>
              <w:spacing w:before="86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 xml:space="preserve">Открытки 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4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</w:t>
            </w:r>
            <w:r>
              <w:rPr>
                <w:rStyle w:val="FontStyle104"/>
                <w:rFonts w:eastAsiaTheme="minorEastAsia"/>
              </w:rPr>
              <w:t>оздание художником поздравитель</w:t>
            </w:r>
            <w:r w:rsidRPr="00AE1D31">
              <w:rPr>
                <w:rStyle w:val="FontStyle104"/>
                <w:rFonts w:eastAsiaTheme="minorEastAsia"/>
              </w:rPr>
              <w:t>ных открыток (и другой мелкой тираж</w:t>
            </w:r>
            <w:r w:rsidRPr="00AE1D31">
              <w:rPr>
                <w:rStyle w:val="FontStyle104"/>
                <w:rFonts w:eastAsiaTheme="minorEastAsia"/>
              </w:rPr>
              <w:softHyphen/>
              <w:t>ной графики).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Многообразие открыток. Форма от</w:t>
            </w:r>
            <w:r w:rsidRPr="00AE1D31">
              <w:rPr>
                <w:rStyle w:val="FontStyle104"/>
                <w:rFonts w:eastAsiaTheme="minorEastAsia"/>
              </w:rPr>
              <w:t>кры</w:t>
            </w:r>
            <w:r>
              <w:rPr>
                <w:rStyle w:val="FontStyle104"/>
                <w:rFonts w:eastAsiaTheme="minorEastAsia"/>
              </w:rPr>
              <w:t>тки и изображение на ней как вы</w:t>
            </w:r>
            <w:r w:rsidRPr="00AE1D31">
              <w:rPr>
                <w:rStyle w:val="FontStyle104"/>
                <w:rFonts w:eastAsiaTheme="minorEastAsia"/>
              </w:rPr>
              <w:t>ражение доброго пожелания.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выдумки и фантазии в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нии тиражной графики.</w:t>
            </w:r>
          </w:p>
          <w:p w:rsidR="00A9322C" w:rsidRPr="00AE1D31" w:rsidRDefault="00A9322C" w:rsidP="00634F53">
            <w:pPr>
              <w:pStyle w:val="Style87"/>
              <w:widowControl/>
              <w:spacing w:before="12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 xml:space="preserve">создание эскиза открытки или декоративной закладки (возможно исполнение в технике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граттажа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гравю</w:t>
            </w:r>
            <w:r w:rsidRPr="00AE1D31">
              <w:rPr>
                <w:rStyle w:val="FontStyle104"/>
                <w:rFonts w:eastAsiaTheme="minorEastAsia"/>
              </w:rPr>
              <w:softHyphen/>
              <w:t>ры наклейками или графической моно</w:t>
            </w:r>
            <w:r w:rsidRPr="00AE1D31">
              <w:rPr>
                <w:rStyle w:val="FontStyle104"/>
                <w:rFonts w:eastAsiaTheme="minorEastAsia"/>
              </w:rPr>
              <w:softHyphen/>
              <w:t>типии).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>
              <w:rPr>
                <w:rStyle w:val="FontStyle104"/>
                <w:rFonts w:eastAsiaTheme="minorEastAsia"/>
              </w:rPr>
              <w:t>плотная бумага ма</w:t>
            </w:r>
            <w:r w:rsidRPr="00AE1D31">
              <w:rPr>
                <w:rStyle w:val="FontStyle104"/>
                <w:rFonts w:eastAsiaTheme="minorEastAsia"/>
              </w:rPr>
              <w:t>ленького формата, графические мате</w:t>
            </w:r>
            <w:r w:rsidRPr="00AE1D31">
              <w:rPr>
                <w:rStyle w:val="FontStyle104"/>
                <w:rFonts w:eastAsiaTheme="minorEastAsia"/>
              </w:rPr>
              <w:softHyphen/>
              <w:t>риалы по выбору учителя.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уметь объяснять </w:t>
            </w:r>
            <w:r w:rsidRPr="00AE1D31">
              <w:rPr>
                <w:rStyle w:val="FontStyle104"/>
                <w:rFonts w:eastAsiaTheme="minorEastAsia"/>
              </w:rPr>
              <w:t>роль художника и Братьев-Мастеров в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нии форм открыток, изображений на них.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открытку к определен</w:t>
            </w:r>
            <w:r w:rsidRPr="00AE1D31">
              <w:rPr>
                <w:rStyle w:val="FontStyle104"/>
                <w:rFonts w:eastAsiaTheme="minorEastAsia"/>
              </w:rPr>
              <w:softHyphen/>
              <w:t>ному событию или декоративную за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кладку (работа в технике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граттажа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гра</w:t>
            </w:r>
            <w:r w:rsidRPr="00AE1D31">
              <w:rPr>
                <w:rStyle w:val="FontStyle104"/>
                <w:rFonts w:eastAsiaTheme="minorEastAsia"/>
              </w:rPr>
              <w:softHyphen/>
              <w:t>фической монотипии, аппликации или в смешанной технике).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Приобретать </w:t>
            </w:r>
            <w:r w:rsidRPr="00AE1D31">
              <w:rPr>
                <w:rStyle w:val="FontStyle104"/>
                <w:rFonts w:eastAsiaTheme="minorEastAsia"/>
              </w:rPr>
              <w:t>навыки выполнения лаконичного выразительного изображе</w:t>
            </w:r>
            <w:r w:rsidRPr="00AE1D31">
              <w:rPr>
                <w:rStyle w:val="FontStyle104"/>
                <w:rFonts w:eastAsiaTheme="minorEastAsia"/>
              </w:rPr>
              <w:softHyphen/>
              <w:t>ния.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4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Труд художника для твоего дома (обобще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ние темы)</w:t>
            </w:r>
          </w:p>
          <w:p w:rsidR="00A9322C" w:rsidRPr="00AE1D31" w:rsidRDefault="00A9322C" w:rsidP="00634F53">
            <w:pPr>
              <w:pStyle w:val="Style86"/>
              <w:widowControl/>
              <w:spacing w:before="29" w:after="3110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художника в создании всех предметов в доме. Роль каждого из Братьев-Мастеров в создании формы предмета и его украшения.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Выставка творческих работ.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Игра в художников и зрителей, в экскурсоводов на выставке детских ра</w:t>
            </w:r>
            <w:r w:rsidRPr="00AE1D31">
              <w:rPr>
                <w:rStyle w:val="FontStyle104"/>
                <w:rFonts w:eastAsiaTheme="minorEastAsia"/>
              </w:rPr>
              <w:softHyphen/>
              <w:t>бот (дети ведут беседу от лица Брать</w:t>
            </w:r>
            <w:r w:rsidRPr="00AE1D31">
              <w:rPr>
                <w:rStyle w:val="FontStyle104"/>
                <w:rFonts w:eastAsiaTheme="minorEastAsia"/>
              </w:rPr>
              <w:softHyphen/>
              <w:t>ев-Мастеров, выявляя работу каждого).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Понимание неразрывной связи всех сторо</w:t>
            </w:r>
            <w:r>
              <w:rPr>
                <w:rStyle w:val="FontStyle104"/>
                <w:rFonts w:eastAsiaTheme="minorEastAsia"/>
              </w:rPr>
              <w:t>н жизни человека с трудом худож</w:t>
            </w:r>
            <w:r w:rsidRPr="00AE1D31">
              <w:rPr>
                <w:rStyle w:val="FontStyle104"/>
                <w:rFonts w:eastAsiaTheme="minorEastAsia"/>
              </w:rPr>
              <w:t>ника.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проблемная беседа, обуча</w:t>
            </w:r>
            <w:r w:rsidRPr="00AE1D31">
              <w:rPr>
                <w:rStyle w:val="FontStyle104"/>
                <w:rFonts w:eastAsiaTheme="minorEastAsia"/>
              </w:rPr>
              <w:softHyphen/>
              <w:t>ющая игра, выставка и обсуждение дет</w:t>
            </w:r>
            <w:r w:rsidRPr="00AE1D31">
              <w:rPr>
                <w:rStyle w:val="FontStyle104"/>
                <w:rFonts w:eastAsiaTheme="minorEastAsia"/>
              </w:rPr>
              <w:softHyphen/>
              <w:t>ских работ.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творческой обучаю</w:t>
            </w:r>
            <w:r w:rsidRPr="00AE1D31">
              <w:rPr>
                <w:rStyle w:val="FontStyle104"/>
                <w:rFonts w:eastAsiaTheme="minorEastAsia"/>
              </w:rPr>
              <w:softHyphen/>
              <w:t>щей игре, организованной на уроке, в роли зрителей, художников, экскурсо</w:t>
            </w:r>
            <w:r w:rsidRPr="00AE1D31">
              <w:rPr>
                <w:rStyle w:val="FontStyle104"/>
                <w:rFonts w:eastAsiaTheme="minorEastAsia"/>
              </w:rPr>
              <w:softHyphen/>
              <w:t>водов, Братьев-Мастеров.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Осознавать </w:t>
            </w:r>
            <w:r w:rsidRPr="00AE1D31">
              <w:rPr>
                <w:rStyle w:val="FontStyle104"/>
                <w:rFonts w:eastAsiaTheme="minorEastAsia"/>
              </w:rPr>
              <w:t>важную роль художни</w:t>
            </w:r>
            <w:r w:rsidRPr="00AE1D31">
              <w:rPr>
                <w:rStyle w:val="FontStyle104"/>
                <w:rFonts w:eastAsiaTheme="minorEastAsia"/>
              </w:rPr>
              <w:softHyphen/>
              <w:t>ка, его труда в создании среды жизни человека, предметного мира в каждом доме.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</w:t>
            </w:r>
            <w:r w:rsidRPr="00AE1D31">
              <w:rPr>
                <w:rStyle w:val="FontStyle104"/>
                <w:rFonts w:eastAsiaTheme="minorEastAsia"/>
              </w:rPr>
              <w:t>представлять любой предмет с точки зрения участия в его создании волшебных Братьев-Мастеров.</w:t>
            </w:r>
          </w:p>
          <w:p w:rsidR="00A9322C" w:rsidRPr="00AE1D31" w:rsidRDefault="00A9322C" w:rsidP="00634F53">
            <w:pPr>
              <w:pStyle w:val="Style29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Эстетически оценивать </w:t>
            </w:r>
            <w:r w:rsidRPr="00AE1D31">
              <w:rPr>
                <w:rStyle w:val="FontStyle104"/>
                <w:rFonts w:eastAsiaTheme="minorEastAsia"/>
              </w:rPr>
              <w:t>работы сверстников.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63"/>
              <w:widowControl/>
              <w:spacing w:before="58"/>
              <w:ind w:left="142"/>
              <w:jc w:val="center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63"/>
              <w:widowControl/>
              <w:spacing w:before="58"/>
              <w:ind w:left="142"/>
              <w:jc w:val="center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AE1D31">
              <w:rPr>
                <w:rStyle w:val="FontStyle143"/>
                <w:rFonts w:eastAsiaTheme="minorEastAsia"/>
                <w:sz w:val="24"/>
                <w:szCs w:val="24"/>
              </w:rPr>
              <w:t xml:space="preserve">Искусство на улицах твоего города </w:t>
            </w:r>
            <w:r w:rsidRPr="00AE1D31">
              <w:rPr>
                <w:rStyle w:val="FontStyle137"/>
                <w:rFonts w:eastAsiaTheme="minorEastAsia"/>
                <w:sz w:val="24"/>
                <w:szCs w:val="24"/>
              </w:rPr>
              <w:t xml:space="preserve">(7 </w:t>
            </w:r>
            <w:r w:rsidRPr="00AE1D31">
              <w:rPr>
                <w:rStyle w:val="FontStyle143"/>
                <w:rFonts w:eastAsiaTheme="minorEastAsia"/>
                <w:sz w:val="24"/>
                <w:szCs w:val="24"/>
              </w:rPr>
              <w:t>ч)</w:t>
            </w:r>
          </w:p>
          <w:p w:rsidR="00A9322C" w:rsidRPr="00AE1D31" w:rsidRDefault="00A9322C" w:rsidP="00634F53">
            <w:pPr>
              <w:pStyle w:val="Style87"/>
              <w:widowControl/>
              <w:spacing w:before="77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Деятельность художника на улице города (или села). Знакомство с искусством начинается с родного по</w:t>
            </w:r>
            <w:r w:rsidRPr="00AE1D31">
              <w:rPr>
                <w:rStyle w:val="FontStyle104"/>
                <w:rFonts w:eastAsiaTheme="minorEastAsia"/>
              </w:rPr>
              <w:softHyphen/>
              <w:t>рога: родной улицы, родного города (села), без которых не может возникнуть чувство Родины.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Разнообразные проявления деятельности художника и его верных помощников Братьев-Мастеров в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дании облика города (села), в украшении улиц, скверов, площадей. Красота старинной архитектуры — па</w:t>
            </w:r>
            <w:r w:rsidRPr="00AE1D31">
              <w:rPr>
                <w:rStyle w:val="FontStyle104"/>
                <w:rFonts w:eastAsiaTheme="minorEastAsia"/>
              </w:rPr>
              <w:softHyphen/>
              <w:t>мятников культуры.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Атрибуты современной жизни города: витрины, парки, скверы, ажурные ограды, фонари, разнообразный транспорт. Их образное решение.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Единство красоты и целесообразности. Роль выдумки и фантазии в творчестве художника, создающего художественный облик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43" w:line="245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Памятники архитекту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ры</w:t>
            </w:r>
          </w:p>
          <w:p w:rsidR="00A9322C" w:rsidRPr="00AE1D31" w:rsidRDefault="00A9322C" w:rsidP="00634F53">
            <w:pPr>
              <w:pStyle w:val="Style86"/>
              <w:widowControl/>
              <w:spacing w:before="14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3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со старинной и новой архитектурой родного города (села).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Ка</w:t>
            </w:r>
            <w:r>
              <w:rPr>
                <w:rStyle w:val="FontStyle104"/>
                <w:rFonts w:eastAsiaTheme="minorEastAsia"/>
              </w:rPr>
              <w:t>кой облик будут иметь дома, при</w:t>
            </w:r>
            <w:r w:rsidRPr="00AE1D31">
              <w:rPr>
                <w:rStyle w:val="FontStyle104"/>
                <w:rFonts w:eastAsiaTheme="minorEastAsia"/>
              </w:rPr>
              <w:t>думывает художник-архитектор.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Образное воздействие архитектуры на человека. Знакомство с лучшими произведениями архитектуры — камен</w:t>
            </w:r>
            <w:r w:rsidRPr="00AE1D31">
              <w:rPr>
                <w:rStyle w:val="FontStyle104"/>
                <w:rFonts w:eastAsiaTheme="minorEastAsia"/>
              </w:rPr>
              <w:softHyphen/>
              <w:t>ной летописью истории человечества (собор Василия Блаженного, Дом Паш</w:t>
            </w:r>
            <w:r w:rsidRPr="00AE1D31">
              <w:rPr>
                <w:rStyle w:val="FontStyle104"/>
                <w:rFonts w:eastAsiaTheme="minorEastAsia"/>
              </w:rPr>
              <w:softHyphen/>
              <w:t>кова в Москве, Московский Кремль, здание Московского государственного университета, здание Адмиралтейства в Санкт-Петербурге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Памятники архитектуры — достоя</w:t>
            </w:r>
            <w:r w:rsidRPr="00AE1D31">
              <w:rPr>
                <w:rStyle w:val="FontStyle104"/>
                <w:rFonts w:eastAsiaTheme="minorEastAsia"/>
              </w:rPr>
              <w:softHyphen/>
              <w:t>ние народа, эстафета культуры, кото</w:t>
            </w:r>
            <w:r w:rsidRPr="00AE1D31">
              <w:rPr>
                <w:rStyle w:val="FontStyle104"/>
                <w:rFonts w:eastAsiaTheme="minorEastAsia"/>
              </w:rPr>
              <w:softHyphen/>
              <w:t>рую поколения передают друг другу.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Бережное отношение к памятникам архи</w:t>
            </w:r>
            <w:r>
              <w:rPr>
                <w:rStyle w:val="FontStyle104"/>
                <w:rFonts w:eastAsiaTheme="minorEastAsia"/>
              </w:rPr>
              <w:t>тектуры. Охрана памятников архи</w:t>
            </w:r>
            <w:r w:rsidRPr="00AE1D31">
              <w:rPr>
                <w:rStyle w:val="FontStyle104"/>
                <w:rFonts w:eastAsiaTheme="minorEastAsia"/>
              </w:rPr>
              <w:t>тектуры государством.</w:t>
            </w:r>
          </w:p>
          <w:p w:rsidR="00A9322C" w:rsidRPr="00AE1D31" w:rsidRDefault="00A9322C" w:rsidP="00634F53">
            <w:pPr>
              <w:pStyle w:val="Style87"/>
              <w:widowControl/>
              <w:spacing w:before="9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изучение и изображение одного, из архитектурных памятников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восковые мелки или</w:t>
            </w:r>
            <w:r w:rsidRPr="00AE1D31">
              <w:rPr>
                <w:rStyle w:val="FontStyle104"/>
                <w:rFonts w:eastAsiaTheme="minorEastAsia"/>
              </w:rPr>
              <w:br/>
              <w:t>гуашь, кисти, тонированная или белая</w:t>
            </w:r>
            <w:r w:rsidRPr="00AE1D31">
              <w:rPr>
                <w:rStyle w:val="FontStyle104"/>
                <w:rFonts w:eastAsiaTheme="minorEastAsia"/>
              </w:rPr>
              <w:br/>
              <w:t>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видеть </w:t>
            </w:r>
            <w:r w:rsidRPr="00AE1D31">
              <w:rPr>
                <w:rStyle w:val="FontStyle104"/>
                <w:rFonts w:eastAsiaTheme="minorEastAsia"/>
              </w:rPr>
              <w:t>архитектурный об</w:t>
            </w:r>
            <w:r w:rsidRPr="00AE1D31">
              <w:rPr>
                <w:rStyle w:val="FontStyle104"/>
                <w:rFonts w:eastAsiaTheme="minorEastAsia"/>
              </w:rPr>
              <w:softHyphen/>
              <w:t>раз, образ городской среды.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оценивать </w:t>
            </w:r>
            <w:r>
              <w:rPr>
                <w:rStyle w:val="FontStyle104"/>
                <w:rFonts w:eastAsiaTheme="minorEastAsia"/>
              </w:rPr>
              <w:t>эстети</w:t>
            </w:r>
            <w:r w:rsidRPr="00AE1D31">
              <w:rPr>
                <w:rStyle w:val="FontStyle104"/>
                <w:rFonts w:eastAsiaTheme="minorEastAsia"/>
              </w:rPr>
              <w:t>ческие достоинства старинных и совре</w:t>
            </w:r>
            <w:r w:rsidRPr="00AE1D31">
              <w:rPr>
                <w:rStyle w:val="FontStyle104"/>
                <w:rFonts w:eastAsiaTheme="minorEastAsia"/>
              </w:rPr>
              <w:softHyphen/>
              <w:t>менных построек родного города (села).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Раскрывать </w:t>
            </w:r>
            <w:r>
              <w:rPr>
                <w:rStyle w:val="FontStyle104"/>
                <w:rFonts w:eastAsiaTheme="minorEastAsia"/>
              </w:rPr>
              <w:t>особенности архитек</w:t>
            </w:r>
            <w:r w:rsidRPr="00AE1D31">
              <w:rPr>
                <w:rStyle w:val="FontStyle104"/>
                <w:rFonts w:eastAsiaTheme="minorEastAsia"/>
              </w:rPr>
              <w:t>турного образа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>
              <w:rPr>
                <w:rStyle w:val="FontStyle104"/>
                <w:rFonts w:eastAsiaTheme="minorEastAsia"/>
              </w:rPr>
              <w:t>что памятники архи</w:t>
            </w:r>
            <w:r w:rsidRPr="00AE1D31">
              <w:rPr>
                <w:rStyle w:val="FontStyle104"/>
                <w:rFonts w:eastAsiaTheme="minorEastAsia"/>
              </w:rPr>
              <w:t>тектуры — это достояние народа, кото</w:t>
            </w:r>
            <w:r w:rsidRPr="00AE1D31">
              <w:rPr>
                <w:rStyle w:val="FontStyle104"/>
                <w:rFonts w:eastAsiaTheme="minorEastAsia"/>
              </w:rPr>
              <w:softHyphen/>
              <w:t>рое необходимо беречь.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Различать </w:t>
            </w:r>
            <w:r w:rsidRPr="00AE1D31">
              <w:rPr>
                <w:rStyle w:val="FontStyle104"/>
                <w:rFonts w:eastAsiaTheme="minorEastAsia"/>
              </w:rPr>
              <w:t>в архитектурном образе работу каждого из Братьев-Мастеров.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архитектуру своих родных мест, выстраивая композицию листа, передавая в рисунке неповтори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мое </w:t>
            </w:r>
            <w:r>
              <w:rPr>
                <w:rStyle w:val="FontStyle104"/>
                <w:rFonts w:eastAsiaTheme="minorEastAsia"/>
              </w:rPr>
              <w:t>своеобразие и ритмическую упоря</w:t>
            </w:r>
            <w:r w:rsidRPr="00AE1D31">
              <w:rPr>
                <w:rStyle w:val="FontStyle104"/>
                <w:rFonts w:eastAsiaTheme="minorEastAsia"/>
              </w:rPr>
              <w:t>доченность архитектурных форм.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Парки, скверы, бульва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ры</w:t>
            </w:r>
          </w:p>
          <w:p w:rsidR="00A9322C" w:rsidRPr="00AE1D31" w:rsidRDefault="00A9322C" w:rsidP="00634F53">
            <w:pPr>
              <w:pStyle w:val="Style86"/>
              <w:widowControl/>
              <w:spacing w:before="14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Ар</w:t>
            </w:r>
            <w:r>
              <w:rPr>
                <w:rStyle w:val="FontStyle104"/>
                <w:rFonts w:eastAsiaTheme="minorEastAsia"/>
              </w:rPr>
              <w:t>хитектура садов и парков. Проек</w:t>
            </w:r>
            <w:r w:rsidRPr="00AE1D31">
              <w:rPr>
                <w:rStyle w:val="FontStyle104"/>
                <w:rFonts w:eastAsiaTheme="minorEastAsia"/>
              </w:rPr>
              <w:t>тирование не только зданий, но и пар</w:t>
            </w:r>
            <w:r w:rsidRPr="00AE1D31">
              <w:rPr>
                <w:rStyle w:val="FontStyle104"/>
                <w:rFonts w:eastAsiaTheme="minorEastAsia"/>
              </w:rPr>
              <w:softHyphen/>
              <w:t>ков,</w:t>
            </w:r>
            <w:r>
              <w:rPr>
                <w:rStyle w:val="FontStyle104"/>
                <w:rFonts w:eastAsiaTheme="minorEastAsia"/>
              </w:rPr>
              <w:t xml:space="preserve"> скверов (зеленых островков при</w:t>
            </w:r>
            <w:r w:rsidRPr="00AE1D31">
              <w:rPr>
                <w:rStyle w:val="FontStyle104"/>
                <w:rFonts w:eastAsiaTheme="minorEastAsia"/>
              </w:rPr>
              <w:t>роды в городах) — важная работа художника. Проектирование художником пар</w:t>
            </w:r>
            <w:r>
              <w:rPr>
                <w:rStyle w:val="FontStyle104"/>
                <w:rFonts w:eastAsiaTheme="minorEastAsia"/>
              </w:rPr>
              <w:t>ка как целостного ансамбля с до</w:t>
            </w:r>
            <w:r w:rsidRPr="00AE1D31">
              <w:rPr>
                <w:rStyle w:val="FontStyle104"/>
                <w:rFonts w:eastAsiaTheme="minorEastAsia"/>
              </w:rPr>
              <w:t>рож</w:t>
            </w:r>
            <w:r>
              <w:rPr>
                <w:rStyle w:val="FontStyle104"/>
                <w:rFonts w:eastAsiaTheme="minorEastAsia"/>
              </w:rPr>
              <w:t>ками, газонами, фонтанами, ажур</w:t>
            </w:r>
            <w:r w:rsidRPr="00AE1D31">
              <w:rPr>
                <w:rStyle w:val="FontStyle104"/>
                <w:rFonts w:eastAsiaTheme="minorEastAsia"/>
              </w:rPr>
              <w:t>ными оградами, парковой скульптурой.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Традиция создания парков в нашей стране (парки в Петергофе, Пушкино, Павловске; Летний сад в Санкт-Петер</w:t>
            </w:r>
            <w:r w:rsidRPr="00AE1D31">
              <w:rPr>
                <w:rStyle w:val="FontStyle104"/>
                <w:rFonts w:eastAsiaTheme="minorEastAsia"/>
              </w:rPr>
              <w:softHyphen/>
              <w:t>бурге и т.д.).</w:t>
            </w:r>
          </w:p>
          <w:p w:rsidR="00A9322C" w:rsidRPr="00AE1D31" w:rsidRDefault="00A9322C" w:rsidP="00634F53">
            <w:pPr>
              <w:widowControl/>
              <w:spacing w:line="1" w:lineRule="exact"/>
              <w:ind w:left="142"/>
              <w:rPr>
                <w:rFonts w:eastAsiaTheme="minorEastAsia" w:cstheme="minorBidi"/>
                <w:sz w:val="2"/>
                <w:szCs w:val="2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Разновидности парков (парки для отдыха, детские парки, парки-музеи и т.д.) и особенности их устроения. Строгая планировка и организация ландшафта в парках—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ме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мориалах во</w:t>
            </w:r>
            <w:r w:rsidRPr="00AE1D31">
              <w:rPr>
                <w:rStyle w:val="FontStyle104"/>
                <w:rFonts w:eastAsiaTheme="minorEastAsia"/>
              </w:rPr>
              <w:softHyphen/>
              <w:t>инской славы.</w:t>
            </w:r>
          </w:p>
          <w:p w:rsidR="00A9322C" w:rsidRPr="00AE1D31" w:rsidRDefault="00A9322C" w:rsidP="00634F53">
            <w:pPr>
              <w:widowControl/>
              <w:spacing w:line="72" w:lineRule="exact"/>
              <w:ind w:left="142"/>
              <w:rPr>
                <w:rFonts w:eastAsiaTheme="minorEastAsia" w:cstheme="minorBidi"/>
                <w:sz w:val="6"/>
                <w:szCs w:val="6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парка, скве</w:t>
            </w:r>
            <w:r w:rsidRPr="00AE1D31">
              <w:rPr>
                <w:rStyle w:val="FontStyle104"/>
                <w:rFonts w:eastAsiaTheme="minorEastAsia"/>
              </w:rPr>
              <w:softHyphen/>
              <w:t>ра (возможен коллаж).</w:t>
            </w:r>
          </w:p>
          <w:p w:rsidR="00A9322C" w:rsidRPr="00AE1D31" w:rsidRDefault="00A9322C" w:rsidP="00634F53">
            <w:pPr>
              <w:widowControl/>
              <w:spacing w:line="1" w:lineRule="exact"/>
              <w:ind w:left="142"/>
              <w:rPr>
                <w:rFonts w:eastAsiaTheme="minorEastAsia" w:cstheme="minorBidi"/>
                <w:sz w:val="2"/>
                <w:szCs w:val="2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>
              <w:rPr>
                <w:rStyle w:val="FontStyle104"/>
                <w:rFonts w:eastAsiaTheme="minorEastAsia"/>
              </w:rPr>
              <w:t>построение иг</w:t>
            </w:r>
            <w:r w:rsidRPr="00AE1D31">
              <w:rPr>
                <w:rStyle w:val="FontStyle104"/>
                <w:rFonts w:eastAsiaTheme="minorEastAsia"/>
              </w:rPr>
              <w:t>рового парка из бумаги (коллективная работа).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и белая бума</w:t>
            </w:r>
            <w:r w:rsidRPr="00AE1D31">
              <w:rPr>
                <w:rStyle w:val="FontStyle104"/>
                <w:rFonts w:eastAsiaTheme="minorEastAsia"/>
              </w:rPr>
              <w:softHyphen/>
              <w:t>га, гуашь или восковые мелки, ножни</w:t>
            </w:r>
            <w:r w:rsidRPr="00AE1D31">
              <w:rPr>
                <w:rStyle w:val="FontStyle104"/>
                <w:rFonts w:eastAsiaTheme="minorEastAsia"/>
              </w:rPr>
              <w:softHyphen/>
              <w:t>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>пар</w:t>
            </w:r>
            <w:r w:rsidRPr="00AE1D31">
              <w:rPr>
                <w:rStyle w:val="FontStyle104"/>
                <w:rFonts w:eastAsiaTheme="minorEastAsia"/>
              </w:rPr>
              <w:softHyphen/>
              <w:t>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Эстетически воспринимать </w:t>
            </w:r>
            <w:r w:rsidRPr="00AE1D31">
              <w:rPr>
                <w:rStyle w:val="FontStyle104"/>
                <w:rFonts w:eastAsiaTheme="minorEastAsia"/>
              </w:rPr>
              <w:t>парк как единый, целостный художествен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ный ансамбль.</w:t>
            </w:r>
          </w:p>
          <w:p w:rsidR="00A9322C" w:rsidRPr="00AE1D31" w:rsidRDefault="00A9322C" w:rsidP="00634F53">
            <w:pPr>
              <w:widowControl/>
              <w:spacing w:line="1" w:lineRule="exact"/>
              <w:ind w:left="142"/>
              <w:rPr>
                <w:rFonts w:eastAsiaTheme="minorEastAsia" w:cstheme="minorBidi"/>
                <w:sz w:val="2"/>
                <w:szCs w:val="2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образ парка в технике коллажа, гуаши или выстраивая объем</w:t>
            </w:r>
            <w:r w:rsidRPr="00AE1D31">
              <w:rPr>
                <w:rStyle w:val="FontStyle104"/>
                <w:rFonts w:eastAsiaTheme="minorEastAsia"/>
              </w:rPr>
              <w:softHyphen/>
              <w:t>но-пространственную композицию из бумаги.</w:t>
            </w:r>
          </w:p>
          <w:p w:rsidR="00A9322C" w:rsidRPr="00AE1D31" w:rsidRDefault="00A9322C" w:rsidP="00634F53">
            <w:pPr>
              <w:widowControl/>
              <w:spacing w:line="1" w:lineRule="exact"/>
              <w:ind w:left="142"/>
              <w:rPr>
                <w:rFonts w:eastAsiaTheme="minorEastAsia" w:cstheme="minorBidi"/>
                <w:sz w:val="2"/>
                <w:szCs w:val="2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приемами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творческой работы в процессе соз</w:t>
            </w:r>
            <w:r w:rsidRPr="00AE1D31">
              <w:rPr>
                <w:rStyle w:val="FontStyle104"/>
                <w:rFonts w:eastAsiaTheme="minorEastAsia"/>
              </w:rPr>
              <w:softHyphen/>
              <w:t>дания общего проекта.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Ажурные ограды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Чугунные ограды в Санкт-Петер</w:t>
            </w:r>
            <w:r w:rsidRPr="00AE1D31">
              <w:rPr>
                <w:rStyle w:val="FontStyle104"/>
                <w:rFonts w:eastAsiaTheme="minorEastAsia"/>
              </w:rPr>
              <w:softHyphen/>
              <w:t>бурге и Москве, в других городах.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Назначение и роль ажурных оград в украшении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Ажурные ограды в городе, деревян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ное </w:t>
            </w:r>
            <w:r w:rsidRPr="00AE1D31">
              <w:rPr>
                <w:rStyle w:val="FontStyle104"/>
                <w:rFonts w:eastAsiaTheme="minorEastAsia"/>
              </w:rPr>
              <w:lastRenderedPageBreak/>
              <w:t xml:space="preserve">узорочье наличников, просечный ажур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дымников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в селе.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Связь творчества художника с ре</w:t>
            </w:r>
            <w:r w:rsidRPr="00AE1D31">
              <w:rPr>
                <w:rStyle w:val="FontStyle104"/>
                <w:rFonts w:eastAsiaTheme="minorEastAsia"/>
              </w:rPr>
              <w:softHyphen/>
              <w:t>альной жизнью.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природных аналогов (снежин</w:t>
            </w:r>
            <w:r w:rsidRPr="00AE1D31">
              <w:rPr>
                <w:rStyle w:val="FontStyle104"/>
                <w:rFonts w:eastAsiaTheme="minorEastAsia"/>
              </w:rPr>
              <w:softHyphen/>
              <w:t>ки, ажурно-сетчатая конструкция пау</w:t>
            </w:r>
            <w:r w:rsidRPr="00AE1D31">
              <w:rPr>
                <w:rStyle w:val="FontStyle104"/>
                <w:rFonts w:eastAsiaTheme="minorEastAsia"/>
              </w:rPr>
              <w:softHyphen/>
              <w:t>тин, крылья стрекоз, жуков и т.д.) в создании ажурного узорочья оград.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проекта ажурной решетки или ворот — вырезание из цветной бумаги, сложенной гармошкой (решетки и ворота могут быть вклеены в композицию на тему «Парки, скверы, бульвары»).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нож</w:t>
            </w:r>
            <w:r w:rsidRPr="00AE1D31">
              <w:rPr>
                <w:rStyle w:val="FontStyle104"/>
                <w:rFonts w:eastAsiaTheme="minorEastAsia"/>
              </w:rPr>
              <w:softHyphen/>
              <w:t>ницы,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63"/>
              <w:widowControl/>
              <w:spacing w:before="5" w:line="230" w:lineRule="exact"/>
              <w:ind w:left="142"/>
              <w:jc w:val="right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>Воспринимать, сравнивать, давать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эстетическую оценку чугунным оградам в Санкт-Петербурге и Москве, в род</w:t>
            </w:r>
            <w:r w:rsidRPr="00AE1D31">
              <w:rPr>
                <w:rStyle w:val="FontStyle104"/>
                <w:rFonts w:eastAsiaTheme="minorEastAsia"/>
              </w:rPr>
              <w:softHyphen/>
              <w:t>ном городе, отмечая их роль в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нии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 xml:space="preserve">между собой ажурные ограды и другие объекты (деревянные наличники, ворота с резьбой,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дымники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 т.д.), выявляя в них общее и особен</w:t>
            </w:r>
            <w:r w:rsidRPr="00AE1D31">
              <w:rPr>
                <w:rStyle w:val="FontStyle104"/>
                <w:rFonts w:eastAsiaTheme="minorEastAsia"/>
              </w:rPr>
              <w:softHyphen/>
              <w:t>ное.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Различать </w:t>
            </w:r>
            <w:r w:rsidRPr="00AE1D31">
              <w:rPr>
                <w:rStyle w:val="FontStyle104"/>
                <w:rFonts w:eastAsiaTheme="minorEastAsia"/>
              </w:rPr>
              <w:t>деятельность Братьев-Мастеров при создании ажурных оград.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Фантазировать, создавать </w:t>
            </w:r>
            <w:r w:rsidRPr="00AE1D31">
              <w:rPr>
                <w:rStyle w:val="FontStyle104"/>
                <w:rFonts w:eastAsiaTheme="minorEastAsia"/>
              </w:rPr>
              <w:t>проект (эскиз) ажурной решетки.</w:t>
            </w:r>
          </w:p>
          <w:p w:rsidR="00A9322C" w:rsidRPr="00AE1D31" w:rsidRDefault="00A9322C" w:rsidP="00634F53">
            <w:pPr>
              <w:pStyle w:val="Style87"/>
              <w:widowControl/>
              <w:spacing w:after="14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 w:rsidRPr="00AE1D31">
              <w:rPr>
                <w:rStyle w:val="FontStyle104"/>
                <w:rFonts w:eastAsiaTheme="minorEastAsia"/>
              </w:rPr>
              <w:t>ажурную решетку в общей композиции с изображением парка или сквера.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Волшебные фонари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1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Работа ху</w:t>
            </w:r>
            <w:r>
              <w:rPr>
                <w:rStyle w:val="FontStyle104"/>
                <w:rFonts w:eastAsiaTheme="minorEastAsia"/>
              </w:rPr>
              <w:t>дожника по созданию кра</w:t>
            </w:r>
            <w:r w:rsidRPr="00AE1D31">
              <w:rPr>
                <w:rStyle w:val="FontStyle104"/>
                <w:rFonts w:eastAsiaTheme="minorEastAsia"/>
              </w:rPr>
              <w:t>сочно</w:t>
            </w:r>
            <w:r>
              <w:rPr>
                <w:rStyle w:val="FontStyle104"/>
                <w:rFonts w:eastAsiaTheme="minorEastAsia"/>
              </w:rPr>
              <w:t>го облика города, уличных и пар</w:t>
            </w:r>
            <w:r w:rsidRPr="00AE1D31">
              <w:rPr>
                <w:rStyle w:val="FontStyle104"/>
                <w:rFonts w:eastAsiaTheme="minorEastAsia"/>
              </w:rPr>
              <w:t>ковых фонарей. Фонари — украшение города.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Старинные фонари Москвы, Санкт-Петербурга и других городов.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Художественные образы фонарей. Разнообразие форм и украшений фо</w:t>
            </w:r>
            <w:r w:rsidRPr="00AE1D31">
              <w:rPr>
                <w:rStyle w:val="FontStyle104"/>
                <w:rFonts w:eastAsiaTheme="minorEastAsia"/>
              </w:rPr>
              <w:softHyphen/>
              <w:t>нарей.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Фонари праздничные, торжествен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ные, лирические.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Связь образного строя фонаря с природными аналогами.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графическое изображение или конструирование формы фонаря из бумаги.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тушь, палочка или бе</w:t>
            </w:r>
            <w:r w:rsidRPr="00AE1D31">
              <w:rPr>
                <w:rStyle w:val="FontStyle104"/>
                <w:rFonts w:eastAsiaTheme="minorEastAsia"/>
              </w:rPr>
              <w:softHyphen/>
              <w:t>лая и цветная бумага, ножницы,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9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>Воспринимать, сравнивать, ана</w:t>
            </w:r>
            <w:r w:rsidRPr="00AE1D31">
              <w:rPr>
                <w:rStyle w:val="FontStyle143"/>
                <w:rFonts w:eastAsiaTheme="minorEastAsia"/>
              </w:rPr>
              <w:softHyphen/>
              <w:t xml:space="preserve">лизировать </w:t>
            </w:r>
            <w:r w:rsidRPr="00AE1D31">
              <w:rPr>
                <w:rStyle w:val="FontStyle104"/>
                <w:rFonts w:eastAsiaTheme="minorEastAsia"/>
              </w:rPr>
              <w:t xml:space="preserve">старинные фонари Москвы, Санкт-Петербурга и других городов, </w:t>
            </w:r>
            <w:r w:rsidRPr="00AE1D31">
              <w:rPr>
                <w:rStyle w:val="FontStyle143"/>
                <w:rFonts w:eastAsiaTheme="minorEastAsia"/>
              </w:rPr>
              <w:t xml:space="preserve">отмечать </w:t>
            </w:r>
            <w:r>
              <w:rPr>
                <w:rStyle w:val="FontStyle104"/>
                <w:rFonts w:eastAsiaTheme="minorEastAsia"/>
              </w:rPr>
              <w:t>особенности формы и укра</w:t>
            </w:r>
            <w:r w:rsidRPr="00AE1D31">
              <w:rPr>
                <w:rStyle w:val="FontStyle104"/>
                <w:rFonts w:eastAsiaTheme="minorEastAsia"/>
              </w:rPr>
              <w:t>шений.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Различать </w:t>
            </w:r>
            <w:r>
              <w:rPr>
                <w:rStyle w:val="FontStyle104"/>
                <w:rFonts w:eastAsiaTheme="minorEastAsia"/>
              </w:rPr>
              <w:t>фонари разного эмоцио</w:t>
            </w:r>
            <w:r w:rsidRPr="00AE1D31">
              <w:rPr>
                <w:rStyle w:val="FontStyle104"/>
                <w:rFonts w:eastAsiaTheme="minorEastAsia"/>
              </w:rPr>
              <w:t>нального звучания.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объяснять </w:t>
            </w:r>
            <w:r w:rsidRPr="00AE1D31">
              <w:rPr>
                <w:rStyle w:val="FontStyle104"/>
                <w:rFonts w:eastAsiaTheme="minorEastAsia"/>
              </w:rPr>
              <w:t>роль художника и Братьев-Мастеров при создании на</w:t>
            </w:r>
            <w:r w:rsidRPr="00AE1D31">
              <w:rPr>
                <w:rStyle w:val="FontStyle104"/>
                <w:rFonts w:eastAsiaTheme="minorEastAsia"/>
              </w:rPr>
              <w:softHyphen/>
              <w:t>рядных обликов фонарей.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 xml:space="preserve">необычные фонари, используя графические средства или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необычные конструктивные формы фонарей, осваивая приемы ра</w:t>
            </w:r>
            <w:r w:rsidRPr="00AE1D31">
              <w:rPr>
                <w:rStyle w:val="FontStyle104"/>
                <w:rFonts w:eastAsiaTheme="minorEastAsia"/>
              </w:rPr>
              <w:softHyphen/>
              <w:t>боты с бумагой (скручивание, закручи</w:t>
            </w:r>
            <w:r w:rsidRPr="00AE1D31">
              <w:rPr>
                <w:rStyle w:val="FontStyle104"/>
                <w:rFonts w:eastAsiaTheme="minorEastAsia"/>
              </w:rPr>
              <w:softHyphen/>
              <w:t>вание, склеивание).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 xml:space="preserve">Витрины </w:t>
            </w:r>
          </w:p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2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художника в создании витрин. Реклама товара. Витрины как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ние города. Изображение, украшение и постройка при создании витрины.</w:t>
            </w:r>
          </w:p>
          <w:p w:rsidR="00A9322C" w:rsidRPr="00AE1D31" w:rsidRDefault="00A9322C" w:rsidP="00634F53">
            <w:pPr>
              <w:pStyle w:val="Style86"/>
              <w:widowControl/>
              <w:spacing w:before="19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Связь оформления витрины с назначе</w:t>
            </w:r>
            <w:r w:rsidRPr="00AE1D31">
              <w:rPr>
                <w:rStyle w:val="FontStyle104"/>
                <w:rFonts w:eastAsiaTheme="minorEastAsia"/>
              </w:rPr>
              <w:softHyphen/>
              <w:t>нием магазина («Ткани», «Детский мир», «Спортивные товары», «Океан» и т.д.), с обликом здания, улицы, с уровнем художественной культуры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Праздничность и яркость оформле</w:t>
            </w:r>
            <w:r w:rsidRPr="00AE1D31">
              <w:rPr>
                <w:rStyle w:val="FontStyle104"/>
                <w:rFonts w:eastAsiaTheme="minorEastAsia"/>
              </w:rPr>
              <w:softHyphen/>
              <w:t>ния витрины, общий цветовой строй и композиция. Реклама на улице.</w:t>
            </w:r>
          </w:p>
          <w:p w:rsidR="00A9322C" w:rsidRPr="00AE1D31" w:rsidRDefault="00A9322C" w:rsidP="00634F53">
            <w:pPr>
              <w:pStyle w:val="Style87"/>
              <w:widowControl/>
              <w:spacing w:before="10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создание проекта оформ</w:t>
            </w:r>
            <w:r w:rsidRPr="00AE1D31">
              <w:rPr>
                <w:rStyle w:val="FontStyle104"/>
                <w:rFonts w:eastAsiaTheme="minorEastAsia"/>
              </w:rPr>
              <w:t>ления витрины любого магазина (по выбору детей). При дополнительном времени дети могут сделать объемные макеты (по группам).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белая и</w:t>
            </w:r>
            <w:r>
              <w:rPr>
                <w:rStyle w:val="FontStyle104"/>
                <w:rFonts w:eastAsiaTheme="minorEastAsia"/>
              </w:rPr>
              <w:t xml:space="preserve"> цветная бума</w:t>
            </w:r>
            <w:r>
              <w:rPr>
                <w:rStyle w:val="FontStyle104"/>
                <w:rFonts w:eastAsiaTheme="minorEastAsia"/>
              </w:rPr>
              <w:softHyphen/>
              <w:t>га, ножницы, клей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5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работу художника и Братьев-Мастеров по созданию витри</w:t>
            </w:r>
            <w:r w:rsidRPr="00AE1D31">
              <w:rPr>
                <w:rStyle w:val="FontStyle104"/>
                <w:rFonts w:eastAsiaTheme="minorEastAsia"/>
              </w:rPr>
              <w:softHyphen/>
              <w:t>ны ка</w:t>
            </w:r>
            <w:r>
              <w:rPr>
                <w:rStyle w:val="FontStyle104"/>
                <w:rFonts w:eastAsiaTheme="minorEastAsia"/>
              </w:rPr>
              <w:t>к украшения улицы города и свое</w:t>
            </w:r>
            <w:r w:rsidRPr="00AE1D31">
              <w:rPr>
                <w:rStyle w:val="FontStyle104"/>
                <w:rFonts w:eastAsiaTheme="minorEastAsia"/>
              </w:rPr>
              <w:t>образной рекламы товара.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объяснять </w:t>
            </w:r>
            <w:r>
              <w:rPr>
                <w:rStyle w:val="FontStyle104"/>
                <w:rFonts w:eastAsiaTheme="minorEastAsia"/>
              </w:rPr>
              <w:t>связь художест</w:t>
            </w:r>
            <w:r w:rsidRPr="00AE1D31">
              <w:rPr>
                <w:rStyle w:val="FontStyle104"/>
                <w:rFonts w:eastAsiaTheme="minorEastAsia"/>
              </w:rPr>
              <w:t>венного оформления витрины с профи</w:t>
            </w:r>
            <w:r w:rsidRPr="00AE1D31">
              <w:rPr>
                <w:rStyle w:val="FontStyle104"/>
                <w:rFonts w:eastAsiaTheme="minorEastAsia"/>
              </w:rPr>
              <w:softHyphen/>
              <w:t>лем магазина.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Фантазировать, создавать </w:t>
            </w:r>
            <w:r>
              <w:rPr>
                <w:rStyle w:val="FontStyle104"/>
                <w:rFonts w:eastAsiaTheme="minorEastAsia"/>
              </w:rPr>
              <w:t>твор</w:t>
            </w:r>
            <w:r w:rsidRPr="00AE1D31">
              <w:rPr>
                <w:rStyle w:val="FontStyle104"/>
                <w:rFonts w:eastAsiaTheme="minorEastAsia"/>
              </w:rPr>
              <w:t>ческий проект оформления витрины магазина.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композиционными и оформительскими навыками в процес</w:t>
            </w:r>
            <w:r w:rsidRPr="00AE1D31">
              <w:rPr>
                <w:rStyle w:val="FontStyle104"/>
                <w:rFonts w:eastAsiaTheme="minorEastAsia"/>
              </w:rPr>
              <w:softHyphen/>
              <w:t>се создания образа витрины.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3253"/>
        </w:trPr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3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Удивительный транс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порт</w:t>
            </w:r>
          </w:p>
          <w:p w:rsidR="00A9322C" w:rsidRPr="00AE1D31" w:rsidRDefault="00A9322C" w:rsidP="00634F53">
            <w:pPr>
              <w:pStyle w:val="Style86"/>
              <w:widowControl/>
              <w:spacing w:line="221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художника в создании образа машины. Разные формы автомобилей. Автомобили разных времен. Умение видеть образ в форме машины. Все ви</w:t>
            </w:r>
            <w:r w:rsidRPr="00AE1D31">
              <w:rPr>
                <w:rStyle w:val="FontStyle104"/>
                <w:rFonts w:eastAsiaTheme="minorEastAsia"/>
              </w:rPr>
              <w:softHyphen/>
              <w:t>ды транспорта помогает создавать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Природа — неисчерпаемый источ</w:t>
            </w:r>
            <w:r w:rsidRPr="00AE1D31">
              <w:rPr>
                <w:rStyle w:val="FontStyle104"/>
                <w:rFonts w:eastAsiaTheme="minorEastAsia"/>
              </w:rPr>
              <w:softHyphen/>
              <w:t>ник вдохновения для художника-кон</w:t>
            </w:r>
            <w:r w:rsidRPr="00AE1D31">
              <w:rPr>
                <w:rStyle w:val="FontStyle104"/>
                <w:rFonts w:eastAsiaTheme="minorEastAsia"/>
              </w:rPr>
              <w:softHyphen/>
              <w:t>структора. Связь конструкции автомо</w:t>
            </w:r>
            <w:r w:rsidRPr="00AE1D31">
              <w:rPr>
                <w:rStyle w:val="FontStyle104"/>
                <w:rFonts w:eastAsiaTheme="minorEastAsia"/>
              </w:rPr>
              <w:softHyphen/>
              <w:t>биля, его образного решения с живой природой (автомобиль-жук, вертолет-стрекоза, вездеход-паук и т.д.).</w:t>
            </w:r>
          </w:p>
          <w:p w:rsidR="00A9322C" w:rsidRPr="00AE1D31" w:rsidRDefault="00A9322C" w:rsidP="00634F53">
            <w:pPr>
              <w:pStyle w:val="Style87"/>
              <w:widowControl/>
              <w:spacing w:before="13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придумать, нарисовать или</w:t>
            </w:r>
            <w:r>
              <w:rPr>
                <w:rStyle w:val="FontStyle104"/>
                <w:rFonts w:eastAsiaTheme="minorEastAsia"/>
              </w:rPr>
              <w:t xml:space="preserve"> построить из бумаги образы фан</w:t>
            </w:r>
            <w:r w:rsidRPr="00AE1D31">
              <w:rPr>
                <w:rStyle w:val="FontStyle104"/>
                <w:rFonts w:eastAsiaTheme="minorEastAsia"/>
              </w:rPr>
              <w:t>тастических машин (наземных, водных, воздушных).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графические материа</w:t>
            </w:r>
            <w:r w:rsidRPr="00AE1D31">
              <w:rPr>
                <w:rStyle w:val="FontStyle104"/>
                <w:rFonts w:eastAsiaTheme="minorEastAsia"/>
              </w:rPr>
              <w:softHyphen/>
              <w:t>лы, белая и цветная бумага, ножницы,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29"/>
              <w:widowControl/>
              <w:spacing w:before="9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видеть образ </w:t>
            </w:r>
            <w:r>
              <w:rPr>
                <w:rStyle w:val="FontStyle104"/>
                <w:rFonts w:eastAsiaTheme="minorEastAsia"/>
              </w:rPr>
              <w:t>в облике ма</w:t>
            </w:r>
            <w:r w:rsidRPr="00AE1D31">
              <w:rPr>
                <w:rStyle w:val="FontStyle104"/>
                <w:rFonts w:eastAsiaTheme="minorEastAsia"/>
              </w:rPr>
              <w:t xml:space="preserve">шины. </w:t>
            </w:r>
            <w:r w:rsidRPr="00AE1D31">
              <w:rPr>
                <w:rStyle w:val="FontStyle143"/>
                <w:rFonts w:eastAsiaTheme="minorEastAsia"/>
              </w:rPr>
              <w:t xml:space="preserve">Характеризовать, сравнивать, обсуждать </w:t>
            </w:r>
            <w:r w:rsidRPr="00AE1D31">
              <w:rPr>
                <w:rStyle w:val="FontStyle104"/>
                <w:rFonts w:eastAsiaTheme="minorEastAsia"/>
              </w:rPr>
              <w:t>разные формы автомобилей и их украшение.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Видеть, сопоставлять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 w:rsidRPr="00AE1D31">
              <w:rPr>
                <w:rStyle w:val="FontStyle104"/>
                <w:rFonts w:eastAsiaTheme="minorEastAsia"/>
              </w:rPr>
              <w:t xml:space="preserve">связь природных форм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с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инженерными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конструкциями и образным решением различных видов транспорта.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Фантазировать, создавать </w:t>
            </w:r>
            <w:r w:rsidRPr="00AE1D31">
              <w:rPr>
                <w:rStyle w:val="FontStyle104"/>
                <w:rFonts w:eastAsiaTheme="minorEastAsia"/>
              </w:rPr>
              <w:t>образы фантастических машин.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Обрести новые навыки </w:t>
            </w:r>
            <w:r>
              <w:rPr>
                <w:rStyle w:val="FontStyle104"/>
                <w:rFonts w:eastAsiaTheme="minorEastAsia"/>
              </w:rPr>
              <w:t xml:space="preserve">в </w:t>
            </w:r>
            <w:proofErr w:type="spellStart"/>
            <w:r>
              <w:rPr>
                <w:rStyle w:val="FontStyle104"/>
                <w:rFonts w:eastAsiaTheme="minorEastAsia"/>
              </w:rPr>
              <w:t>ко</w:t>
            </w:r>
            <w:r w:rsidRPr="00AE1D31">
              <w:rPr>
                <w:rStyle w:val="FontStyle104"/>
                <w:rFonts w:eastAsiaTheme="minorEastAsia"/>
              </w:rPr>
              <w:t>струировании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из бумаги.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5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Труд художника на ули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цах твоего города (се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ла) (обобщение темы)</w:t>
            </w:r>
          </w:p>
          <w:p w:rsidR="00A9322C" w:rsidRPr="00AE1D31" w:rsidRDefault="00A9322C" w:rsidP="00634F53">
            <w:pPr>
              <w:pStyle w:val="Style86"/>
              <w:widowControl/>
              <w:spacing w:before="3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Обобщение представлений о роли и значении художника в создании об</w:t>
            </w:r>
            <w:r w:rsidRPr="00AE1D31">
              <w:rPr>
                <w:rStyle w:val="FontStyle104"/>
                <w:rFonts w:eastAsiaTheme="minorEastAsia"/>
              </w:rPr>
              <w:softHyphen/>
              <w:t>лика современного города.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коллективных панно.</w:t>
            </w:r>
          </w:p>
          <w:p w:rsidR="00A9322C" w:rsidRPr="00AE1D31" w:rsidRDefault="00A9322C" w:rsidP="00634F53">
            <w:pPr>
              <w:pStyle w:val="Style87"/>
              <w:widowControl/>
              <w:spacing w:before="14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коллективного панно «Наш город (село)» в технике коллажа, аппликации (панорама улицы из нескольких склеенных в полосу ри</w:t>
            </w:r>
            <w:r w:rsidRPr="00AE1D31">
              <w:rPr>
                <w:rStyle w:val="FontStyle104"/>
                <w:rFonts w:eastAsiaTheme="minorEastAsia"/>
              </w:rPr>
              <w:softHyphen/>
              <w:t>сунков, с включением в них ажурных оград, фонарей, транспорта, дополнен</w:t>
            </w:r>
            <w:r w:rsidRPr="00AE1D31">
              <w:rPr>
                <w:rStyle w:val="FontStyle104"/>
                <w:rFonts w:eastAsiaTheme="minorEastAsia"/>
              </w:rPr>
              <w:softHyphen/>
              <w:t>ных фигурками людей).</w:t>
            </w:r>
          </w:p>
          <w:p w:rsidR="00A9322C" w:rsidRPr="00AE1D31" w:rsidRDefault="00A9322C" w:rsidP="00634F53">
            <w:pPr>
              <w:pStyle w:val="Style38"/>
              <w:widowControl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Беседа о роли художника в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нии облика города.</w:t>
            </w:r>
          </w:p>
          <w:p w:rsidR="00A9322C" w:rsidRPr="00AE1D31" w:rsidRDefault="00A9322C" w:rsidP="00634F53">
            <w:pPr>
              <w:pStyle w:val="Style38"/>
              <w:widowControl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Иг</w:t>
            </w:r>
            <w:r>
              <w:rPr>
                <w:rStyle w:val="FontStyle104"/>
                <w:rFonts w:eastAsiaTheme="minorEastAsia"/>
              </w:rPr>
              <w:t>ра в экскурсоводов, которые рас</w:t>
            </w:r>
            <w:r w:rsidRPr="00AE1D31">
              <w:rPr>
                <w:rStyle w:val="FontStyle104"/>
                <w:rFonts w:eastAsiaTheme="minorEastAsia"/>
              </w:rPr>
              <w:t>сказ</w:t>
            </w:r>
            <w:r>
              <w:rPr>
                <w:rStyle w:val="FontStyle104"/>
                <w:rFonts w:eastAsiaTheme="minorEastAsia"/>
              </w:rPr>
              <w:t>ывают о своем городе, о роли ху</w:t>
            </w:r>
            <w:r w:rsidRPr="00AE1D31">
              <w:rPr>
                <w:rStyle w:val="FontStyle104"/>
                <w:rFonts w:eastAsiaTheme="minorEastAsia"/>
              </w:rPr>
              <w:t>дож</w:t>
            </w:r>
            <w:r>
              <w:rPr>
                <w:rStyle w:val="FontStyle104"/>
                <w:rFonts w:eastAsiaTheme="minorEastAsia"/>
              </w:rPr>
              <w:t>ников, которые создают художест</w:t>
            </w:r>
            <w:r w:rsidRPr="00AE1D31">
              <w:rPr>
                <w:rStyle w:val="FontStyle104"/>
                <w:rFonts w:eastAsiaTheme="minorEastAsia"/>
              </w:rPr>
              <w:t>венный облик, города (села).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29"/>
              <w:widowControl/>
              <w:spacing w:before="96" w:line="230" w:lineRule="exact"/>
              <w:ind w:left="142" w:firstLine="0"/>
              <w:jc w:val="right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Осознавать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>уметь объяснять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важную и всем очень нужную работу х</w:t>
            </w:r>
            <w:r>
              <w:rPr>
                <w:rStyle w:val="FontStyle104"/>
                <w:rFonts w:eastAsiaTheme="minorEastAsia"/>
              </w:rPr>
              <w:t>у</w:t>
            </w:r>
            <w:r w:rsidRPr="00AE1D31">
              <w:rPr>
                <w:rStyle w:val="FontStyle104"/>
                <w:rFonts w:eastAsiaTheme="minorEastAsia"/>
              </w:rPr>
              <w:t>дож</w:t>
            </w:r>
            <w:r>
              <w:rPr>
                <w:rStyle w:val="FontStyle104"/>
                <w:rFonts w:eastAsiaTheme="minorEastAsia"/>
              </w:rPr>
              <w:t>ника и Мастеров Постройки, Укра</w:t>
            </w:r>
            <w:r w:rsidRPr="00AE1D31">
              <w:rPr>
                <w:rStyle w:val="FontStyle104"/>
                <w:rFonts w:eastAsiaTheme="minorEastAsia"/>
              </w:rPr>
              <w:t>ше</w:t>
            </w:r>
            <w:r>
              <w:rPr>
                <w:rStyle w:val="FontStyle104"/>
                <w:rFonts w:eastAsiaTheme="minorEastAsia"/>
              </w:rPr>
              <w:t>ния и Изображения в создании об</w:t>
            </w:r>
            <w:r w:rsidRPr="00AE1D31">
              <w:rPr>
                <w:rStyle w:val="FontStyle104"/>
                <w:rFonts w:eastAsiaTheme="minorEastAsia"/>
              </w:rPr>
              <w:t>лика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из отдельных детских работ, выполненных в течение четвер</w:t>
            </w:r>
            <w:r w:rsidRPr="00AE1D31">
              <w:rPr>
                <w:rStyle w:val="FontStyle104"/>
                <w:rFonts w:eastAsiaTheme="minorEastAsia"/>
              </w:rPr>
              <w:softHyphen/>
              <w:t>ти, коллективную композицию.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приемами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ной творческой деятельности.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зан</w:t>
            </w:r>
            <w:r>
              <w:rPr>
                <w:rStyle w:val="FontStyle104"/>
                <w:rFonts w:eastAsiaTheme="minorEastAsia"/>
              </w:rPr>
              <w:t>имательной об</w:t>
            </w:r>
            <w:r w:rsidRPr="00AE1D31">
              <w:rPr>
                <w:rStyle w:val="FontStyle104"/>
                <w:rFonts w:eastAsiaTheme="minorEastAsia"/>
              </w:rPr>
              <w:t>разов</w:t>
            </w:r>
            <w:r>
              <w:rPr>
                <w:rStyle w:val="FontStyle104"/>
                <w:rFonts w:eastAsiaTheme="minorEastAsia"/>
              </w:rPr>
              <w:t>ательной игре в качестве экскур</w:t>
            </w:r>
            <w:r w:rsidRPr="00AE1D31">
              <w:rPr>
                <w:rStyle w:val="FontStyle104"/>
                <w:rFonts w:eastAsiaTheme="minorEastAsia"/>
              </w:rPr>
              <w:t>соводов</w:t>
            </w:r>
          </w:p>
        </w:tc>
      </w:tr>
      <w:tr w:rsidR="00A9322C" w:rsidRPr="00AE1D31" w:rsidTr="00A9322C">
        <w:trPr>
          <w:trHeight w:val="1908"/>
        </w:trPr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63"/>
              <w:widowControl/>
              <w:spacing w:before="144"/>
              <w:ind w:left="142"/>
              <w:jc w:val="center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>Художник и зрелище (11 ч)</w:t>
            </w:r>
          </w:p>
          <w:p w:rsidR="00A9322C" w:rsidRPr="00AE1D31" w:rsidRDefault="00A9322C" w:rsidP="00634F53">
            <w:pPr>
              <w:pStyle w:val="Style87"/>
              <w:widowControl/>
              <w:spacing w:before="91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Художник необходим в театре, цирке, на любом празднике. Жанрово-видовое разнообразие зрелищных искусств.</w:t>
            </w:r>
          </w:p>
          <w:p w:rsidR="00A9322C" w:rsidRPr="00AE1D31" w:rsidRDefault="00A9322C" w:rsidP="00634F53">
            <w:pPr>
              <w:pStyle w:val="Style87"/>
              <w:widowControl/>
              <w:spacing w:before="38"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Театрально-зрелищное искусство, его игровая природа. Изобразительное искусство — необходимая со</w:t>
            </w:r>
            <w:r w:rsidRPr="00AE1D31">
              <w:rPr>
                <w:rStyle w:val="FontStyle104"/>
                <w:rFonts w:eastAsiaTheme="minorEastAsia"/>
              </w:rPr>
              <w:softHyphen/>
              <w:t>ставная часть зрелища.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Деятельность художника в театре в зависимости от вида зрелища или особенностей работы (плакат, де</w:t>
            </w:r>
            <w:r w:rsidRPr="00AE1D31">
              <w:rPr>
                <w:rStyle w:val="FontStyle104"/>
                <w:rFonts w:eastAsiaTheme="minorEastAsia"/>
              </w:rPr>
              <w:softHyphen/>
              <w:t>корация, занавес). Взаимодействие в работе театрального художника разных видов деятельности: конструк</w:t>
            </w:r>
            <w:r w:rsidRPr="00AE1D31">
              <w:rPr>
                <w:rStyle w:val="FontStyle104"/>
                <w:rFonts w:eastAsiaTheme="minorEastAsia"/>
              </w:rPr>
              <w:softHyphen/>
              <w:t>тивной (постройка), декоративной (украшение), изобразительной (изображение).</w:t>
            </w:r>
          </w:p>
          <w:p w:rsidR="00A9322C" w:rsidRPr="00AE1D31" w:rsidRDefault="00A9322C" w:rsidP="00634F53">
            <w:pPr>
              <w:pStyle w:val="Style87"/>
              <w:widowControl/>
              <w:spacing w:before="5" w:after="379" w:line="230" w:lineRule="exact"/>
              <w:ind w:left="142" w:firstLine="0"/>
              <w:jc w:val="center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театрализованного представления или спектакля с использованием творческих работ детей.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5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Художник в цирке</w:t>
            </w:r>
          </w:p>
          <w:p w:rsidR="00A9322C" w:rsidRPr="00AE1D31" w:rsidRDefault="00A9322C" w:rsidP="00634F53">
            <w:pPr>
              <w:pStyle w:val="Style86"/>
              <w:widowControl/>
              <w:spacing w:before="58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Цирк — образ радостного, яркого, волшебного, развлекательного зрелища. Иск</w:t>
            </w:r>
            <w:r>
              <w:rPr>
                <w:rStyle w:val="FontStyle104"/>
                <w:rFonts w:eastAsiaTheme="minorEastAsia"/>
              </w:rPr>
              <w:t>усство цирка — искусство преуве</w:t>
            </w:r>
            <w:r w:rsidRPr="00AE1D31">
              <w:rPr>
                <w:rStyle w:val="FontStyle104"/>
                <w:rFonts w:eastAsiaTheme="minorEastAsia"/>
              </w:rPr>
              <w:t>личения и праздничной красочности,</w:t>
            </w:r>
            <w:r>
              <w:rPr>
                <w:rStyle w:val="FontStyle143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демонстрирующее силу, красоту, лов</w:t>
            </w:r>
            <w:r w:rsidRPr="00AE1D31">
              <w:rPr>
                <w:rStyle w:val="FontStyle104"/>
                <w:rFonts w:eastAsiaTheme="minorEastAsia"/>
              </w:rPr>
              <w:softHyphen/>
              <w:t>кость человека, его бесстрашие.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художника в цирке. Элементы циркового оформления: занавес, кос</w:t>
            </w:r>
            <w:r w:rsidRPr="00AE1D31">
              <w:rPr>
                <w:rStyle w:val="FontStyle104"/>
                <w:rFonts w:eastAsiaTheme="minorEastAsia"/>
              </w:rPr>
              <w:softHyphen/>
              <w:t>тюмы, реквизит, освещение, оформле</w:t>
            </w:r>
            <w:r w:rsidRPr="00AE1D31">
              <w:rPr>
                <w:rStyle w:val="FontStyle104"/>
                <w:rFonts w:eastAsiaTheme="minorEastAsia"/>
              </w:rPr>
              <w:softHyphen/>
              <w:t>ние арены.</w:t>
            </w:r>
          </w:p>
          <w:p w:rsidR="00A9322C" w:rsidRPr="00AE1D31" w:rsidRDefault="00A9322C" w:rsidP="00634F53">
            <w:pPr>
              <w:pStyle w:val="Style87"/>
              <w:widowControl/>
              <w:spacing w:before="110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выполнение рисунка или ап</w:t>
            </w:r>
            <w:r>
              <w:rPr>
                <w:rStyle w:val="FontStyle104"/>
                <w:rFonts w:eastAsiaTheme="minorEastAsia"/>
              </w:rPr>
              <w:t>пликации на тему циркового пред</w:t>
            </w:r>
            <w:r w:rsidRPr="00AE1D31">
              <w:rPr>
                <w:rStyle w:val="FontStyle104"/>
                <w:rFonts w:eastAsiaTheme="minorEastAsia"/>
              </w:rPr>
              <w:t>ставления.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мелки, гуашь, кисти, цветная бумага, ножницы,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 w:rsidRPr="00AE1D31">
              <w:rPr>
                <w:rStyle w:val="FontStyle104"/>
                <w:rFonts w:eastAsiaTheme="minorEastAsia"/>
              </w:rPr>
              <w:t>важную роль художника в цирке (создание кра</w:t>
            </w:r>
            <w:r w:rsidRPr="00AE1D31">
              <w:rPr>
                <w:rStyle w:val="FontStyle104"/>
                <w:rFonts w:eastAsiaTheme="minorEastAsia"/>
              </w:rPr>
              <w:softHyphen/>
              <w:t>сочных декораций, костюмов, цирково</w:t>
            </w:r>
            <w:r w:rsidRPr="00AE1D31">
              <w:rPr>
                <w:rStyle w:val="FontStyle104"/>
                <w:rFonts w:eastAsiaTheme="minorEastAsia"/>
              </w:rPr>
              <w:softHyphen/>
              <w:t>го реквизита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красоч</w:t>
            </w:r>
            <w:r w:rsidRPr="00AE1D31">
              <w:rPr>
                <w:rStyle w:val="FontStyle104"/>
                <w:rFonts w:eastAsiaTheme="minorEastAsia"/>
              </w:rPr>
              <w:softHyphen/>
              <w:t>ные выразительные рисунки или аппли</w:t>
            </w:r>
            <w:r w:rsidRPr="00AE1D31">
              <w:rPr>
                <w:rStyle w:val="FontStyle104"/>
                <w:rFonts w:eastAsiaTheme="minorEastAsia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Учиться изображать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яркое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, весе</w:t>
            </w:r>
            <w:r w:rsidRPr="00AE1D31">
              <w:rPr>
                <w:rStyle w:val="FontStyle104"/>
                <w:rFonts w:eastAsiaTheme="minorEastAsia"/>
              </w:rPr>
              <w:softHyphen/>
              <w:t>лое, подвижное.</w:t>
            </w:r>
          </w:p>
          <w:p w:rsidR="00A9322C" w:rsidRPr="00AE1D31" w:rsidRDefault="00A9322C" w:rsidP="00634F53">
            <w:pPr>
              <w:pStyle w:val="Style29"/>
              <w:widowControl/>
              <w:spacing w:before="96" w:line="230" w:lineRule="exact"/>
              <w:ind w:left="142" w:firstLine="0"/>
              <w:jc w:val="right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78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Художник в театре</w:t>
            </w:r>
          </w:p>
          <w:p w:rsidR="00A9322C" w:rsidRPr="00AE1D31" w:rsidRDefault="00A9322C" w:rsidP="00634F53">
            <w:pPr>
              <w:pStyle w:val="Style86"/>
              <w:widowControl/>
              <w:spacing w:before="5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lastRenderedPageBreak/>
              <w:t>Ис</w:t>
            </w:r>
            <w:r>
              <w:rPr>
                <w:rStyle w:val="FontStyle104"/>
                <w:rFonts w:eastAsiaTheme="minorEastAsia"/>
              </w:rPr>
              <w:t xml:space="preserve">токи театрального искусства </w:t>
            </w:r>
            <w:r>
              <w:rPr>
                <w:rStyle w:val="FontStyle104"/>
                <w:rFonts w:eastAsiaTheme="minorEastAsia"/>
              </w:rPr>
              <w:lastRenderedPageBreak/>
              <w:t>(на</w:t>
            </w:r>
            <w:r w:rsidRPr="00AE1D31">
              <w:rPr>
                <w:rStyle w:val="FontStyle104"/>
                <w:rFonts w:eastAsiaTheme="minorEastAsia"/>
              </w:rPr>
              <w:t>родн</w:t>
            </w:r>
            <w:r>
              <w:rPr>
                <w:rStyle w:val="FontStyle104"/>
                <w:rFonts w:eastAsiaTheme="minorEastAsia"/>
              </w:rPr>
              <w:t>ые празднества, карнавалы, древ</w:t>
            </w:r>
            <w:r w:rsidRPr="00AE1D31">
              <w:rPr>
                <w:rStyle w:val="FontStyle104"/>
                <w:rFonts w:eastAsiaTheme="minorEastAsia"/>
              </w:rPr>
              <w:t>ний античный театр). Игровая природа актерского искусства (перевоплощение, лицедейство, фантазия) — основа лю</w:t>
            </w:r>
            <w:r w:rsidRPr="00AE1D31">
              <w:rPr>
                <w:rStyle w:val="FontStyle104"/>
                <w:rFonts w:eastAsiaTheme="minorEastAsia"/>
              </w:rPr>
              <w:softHyphen/>
              <w:t>бого зрелища.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Спектакль: вымысел и правда, мир условности. Связь театра с изобрази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тельным искусством.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Художник — создатель сценического мира. Декорации и костюмы. Процесс создания сценического оформления. Участие трех Братьев-Мастеров в созда</w:t>
            </w:r>
            <w:r w:rsidRPr="00AE1D31">
              <w:rPr>
                <w:rStyle w:val="FontStyle104"/>
                <w:rFonts w:eastAsiaTheme="minorEastAsia"/>
              </w:rPr>
              <w:softHyphen/>
              <w:t>нии художественного образа спектакля.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театр на столе — создание картонного макета и персонажей сказ</w:t>
            </w:r>
            <w:r w:rsidRPr="00AE1D31">
              <w:rPr>
                <w:rStyle w:val="FontStyle104"/>
                <w:rFonts w:eastAsiaTheme="minorEastAsia"/>
              </w:rPr>
              <w:softHyphen/>
              <w:t>ки для игры в спектакль.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картонная коробка, разноцв</w:t>
            </w:r>
            <w:r>
              <w:rPr>
                <w:rStyle w:val="FontStyle104"/>
                <w:rFonts w:eastAsiaTheme="minorEastAsia"/>
              </w:rPr>
              <w:t>етная бумага, краски, клей, нож</w:t>
            </w:r>
            <w:r w:rsidRPr="00AE1D31">
              <w:rPr>
                <w:rStyle w:val="FontStyle104"/>
                <w:rFonts w:eastAsiaTheme="minorEastAsia"/>
              </w:rPr>
              <w:t>ницы.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5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Сравнивать </w:t>
            </w:r>
            <w:r w:rsidRPr="00AE1D31">
              <w:rPr>
                <w:rStyle w:val="FontStyle104"/>
                <w:rFonts w:eastAsiaTheme="minorEastAsia"/>
              </w:rPr>
              <w:t>объ</w:t>
            </w:r>
            <w:r>
              <w:rPr>
                <w:rStyle w:val="FontStyle104"/>
                <w:rFonts w:eastAsiaTheme="minorEastAsia"/>
              </w:rPr>
              <w:t xml:space="preserve">екты, элементы </w:t>
            </w:r>
            <w:r>
              <w:rPr>
                <w:rStyle w:val="FontStyle104"/>
                <w:rFonts w:eastAsiaTheme="minorEastAsia"/>
              </w:rPr>
              <w:lastRenderedPageBreak/>
              <w:t>те</w:t>
            </w:r>
            <w:r w:rsidRPr="00AE1D31">
              <w:rPr>
                <w:rStyle w:val="FontStyle104"/>
                <w:rFonts w:eastAsiaTheme="minorEastAsia"/>
              </w:rPr>
              <w:t xml:space="preserve">атрально-сценического мира, </w:t>
            </w:r>
            <w:r w:rsidRPr="00AE1D31">
              <w:rPr>
                <w:rStyle w:val="FontStyle143"/>
                <w:rFonts w:eastAsiaTheme="minorEastAsia"/>
              </w:rPr>
              <w:t xml:space="preserve">видеть </w:t>
            </w:r>
            <w:r w:rsidRPr="00AE1D31">
              <w:rPr>
                <w:rStyle w:val="FontStyle104"/>
                <w:rFonts w:eastAsiaTheme="minorEastAsia"/>
              </w:rPr>
              <w:t>в них интересные выразительные реше</w:t>
            </w:r>
            <w:r w:rsidRPr="00AE1D31">
              <w:rPr>
                <w:rStyle w:val="FontStyle104"/>
                <w:rFonts w:eastAsiaTheme="minorEastAsia"/>
              </w:rPr>
              <w:softHyphen/>
              <w:t>ния, превращения простых материалов в яркие образы.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уметь объяснять </w:t>
            </w:r>
            <w:r w:rsidRPr="00AE1D31">
              <w:rPr>
                <w:rStyle w:val="FontStyle104"/>
                <w:rFonts w:eastAsiaTheme="minorEastAsia"/>
              </w:rPr>
              <w:t>роль театрального художника в создании спектакля.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>
              <w:rPr>
                <w:rStyle w:val="FontStyle104"/>
                <w:rFonts w:eastAsiaTheme="minorEastAsia"/>
              </w:rPr>
              <w:t>«Театр на столе» — кар</w:t>
            </w:r>
            <w:r w:rsidRPr="00AE1D31">
              <w:rPr>
                <w:rStyle w:val="FontStyle104"/>
                <w:rFonts w:eastAsiaTheme="minorEastAsia"/>
              </w:rPr>
              <w:t>тонный макет с объемными (лепными, конструктивными) или плоскостными (расписными) декорациями и бумаж</w:t>
            </w:r>
            <w:r w:rsidRPr="00AE1D31">
              <w:rPr>
                <w:rStyle w:val="FontStyle104"/>
                <w:rFonts w:eastAsiaTheme="minorEastAsia"/>
              </w:rPr>
              <w:softHyphen/>
              <w:t>ными фигурками персонажей сказки для игры в спектакль.</w:t>
            </w:r>
          </w:p>
          <w:p w:rsidR="00A9322C" w:rsidRPr="00AE1D31" w:rsidRDefault="00A9322C" w:rsidP="00634F53">
            <w:pPr>
              <w:pStyle w:val="Style87"/>
              <w:widowControl/>
              <w:spacing w:before="86"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навыками создания объемно-пространственной компози</w:t>
            </w:r>
            <w:r w:rsidRPr="00AE1D31">
              <w:rPr>
                <w:rStyle w:val="FontStyle104"/>
                <w:rFonts w:eastAsiaTheme="minorEastAsia"/>
              </w:rPr>
              <w:softHyphen/>
              <w:t>ции.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Fonts w:eastAsiaTheme="minorEastAsia" w:cstheme="minorBidi"/>
                <w:sz w:val="20"/>
                <w:szCs w:val="20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78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 xml:space="preserve">Театр кукол 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67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Истоки развития кукольного театра. Петрушка — герой ярмарочного ве</w:t>
            </w:r>
            <w:r w:rsidRPr="00AE1D31">
              <w:rPr>
                <w:rStyle w:val="FontStyle104"/>
                <w:rFonts w:eastAsiaTheme="minorEastAsia"/>
              </w:rPr>
              <w:softHyphen/>
              <w:t>селья. Разновидности кукол: перчаточ</w:t>
            </w:r>
            <w:r w:rsidRPr="00AE1D31">
              <w:rPr>
                <w:rStyle w:val="FontStyle104"/>
                <w:rFonts w:eastAsiaTheme="minorEastAsia"/>
              </w:rPr>
              <w:softHyphen/>
              <w:t>ные, тростевые, куклы-марионетки. Те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атр кукол. Куклы из коллекции С.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Об</w:t>
            </w:r>
            <w:r w:rsidRPr="00AE1D31">
              <w:rPr>
                <w:rStyle w:val="FontStyle104"/>
                <w:rFonts w:eastAsiaTheme="minorEastAsia"/>
              </w:rPr>
              <w:softHyphen/>
              <w:t>разцова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Работа художника над куклой. Об</w:t>
            </w:r>
            <w:r w:rsidRPr="00AE1D31">
              <w:rPr>
                <w:rStyle w:val="FontStyle104"/>
                <w:rFonts w:eastAsiaTheme="minorEastAsia"/>
              </w:rPr>
              <w:softHyphen/>
              <w:t>раз куклы, ее конструкция и костюм. Неразрывность конструкции и образно</w:t>
            </w:r>
            <w:r w:rsidRPr="00AE1D31">
              <w:rPr>
                <w:rStyle w:val="FontStyle104"/>
                <w:rFonts w:eastAsiaTheme="minorEastAsia"/>
              </w:rPr>
              <w:softHyphen/>
              <w:t>го начала при создании куклы.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Выразительность головки куклы: характерные, подчеркнуто-утрирован</w:t>
            </w:r>
            <w:r w:rsidRPr="00AE1D31">
              <w:rPr>
                <w:rStyle w:val="FontStyle104"/>
                <w:rFonts w:eastAsiaTheme="minorEastAsia"/>
              </w:rPr>
              <w:softHyphen/>
              <w:t>ные черты лица.</w:t>
            </w:r>
          </w:p>
          <w:p w:rsidR="00A9322C" w:rsidRPr="00AE1D31" w:rsidRDefault="00A9322C" w:rsidP="00634F53">
            <w:pPr>
              <w:pStyle w:val="Style87"/>
              <w:widowControl/>
              <w:spacing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куклы к куколь</w:t>
            </w:r>
            <w:r w:rsidRPr="00AE1D31">
              <w:rPr>
                <w:rStyle w:val="FontStyle104"/>
                <w:rFonts w:eastAsiaTheme="minorEastAsia"/>
              </w:rPr>
              <w:softHyphen/>
              <w:t>ному спектаклю.</w:t>
            </w:r>
          </w:p>
          <w:p w:rsidR="00A9322C" w:rsidRPr="00AE1D31" w:rsidRDefault="00A9322C" w:rsidP="00634F53">
            <w:pPr>
              <w:pStyle w:val="Style87"/>
              <w:widowControl/>
              <w:spacing w:before="7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пластилин, бумага, ножницы, клей, куски ткани, нитки, мелкие пуговицы.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67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 </w:t>
            </w:r>
            <w:r w:rsidRPr="00AE1D31">
              <w:rPr>
                <w:rStyle w:val="FontStyle104"/>
                <w:rFonts w:eastAsiaTheme="minorEastAsia"/>
              </w:rPr>
              <w:t>о разных ви</w:t>
            </w:r>
            <w:r w:rsidRPr="00AE1D31">
              <w:rPr>
                <w:rStyle w:val="FontStyle104"/>
                <w:rFonts w:eastAsiaTheme="minorEastAsia"/>
              </w:rPr>
              <w:softHyphen/>
              <w:t>дах ку</w:t>
            </w:r>
            <w:r>
              <w:rPr>
                <w:rStyle w:val="FontStyle104"/>
                <w:rFonts w:eastAsiaTheme="minorEastAsia"/>
              </w:rPr>
              <w:t>кол (перчаточные, тростевые, ма</w:t>
            </w:r>
            <w:r w:rsidRPr="00AE1D31">
              <w:rPr>
                <w:rStyle w:val="FontStyle104"/>
                <w:rFonts w:eastAsiaTheme="minorEastAsia"/>
              </w:rPr>
              <w:t>рионетки) и их истории, о кукольном театре в наши дни.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вырази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тельную куклу (характерную головку куклы, характерные детали костюма, соответствующие сказочному персона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жу); </w:t>
            </w:r>
            <w:r w:rsidRPr="00AE1D31">
              <w:rPr>
                <w:rStyle w:val="FontStyle143"/>
                <w:rFonts w:eastAsiaTheme="minorEastAsia"/>
              </w:rPr>
              <w:t xml:space="preserve">применять </w:t>
            </w:r>
            <w:r w:rsidRPr="00AE1D31">
              <w:rPr>
                <w:rStyle w:val="FontStyle104"/>
                <w:rFonts w:eastAsiaTheme="minorEastAsia"/>
              </w:rPr>
              <w:t>для работы пластилин, бумагу, нитки, ножницы, куски ткани.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1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>
              <w:rPr>
                <w:rStyle w:val="FontStyle104"/>
                <w:rFonts w:eastAsiaTheme="minorEastAsia"/>
              </w:rPr>
              <w:t>куклу для игры в ку</w:t>
            </w:r>
            <w:r w:rsidRPr="00AE1D31">
              <w:rPr>
                <w:rStyle w:val="FontStyle104"/>
                <w:rFonts w:eastAsiaTheme="minorEastAsia"/>
              </w:rPr>
              <w:t>кольный спектакль.</w:t>
            </w:r>
          </w:p>
          <w:p w:rsidR="00A9322C" w:rsidRPr="00AE1D31" w:rsidRDefault="00A9322C" w:rsidP="00634F53">
            <w:pPr>
              <w:pStyle w:val="Style87"/>
              <w:widowControl/>
              <w:spacing w:before="158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77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Маски</w:t>
            </w:r>
          </w:p>
          <w:p w:rsidR="00A9322C" w:rsidRPr="00AE1D31" w:rsidRDefault="00A9322C" w:rsidP="00634F53">
            <w:pPr>
              <w:pStyle w:val="Style86"/>
              <w:widowControl/>
              <w:spacing w:before="178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58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Лицедейство и маска. Маски раз</w:t>
            </w:r>
            <w:r w:rsidRPr="00AE1D31">
              <w:rPr>
                <w:rStyle w:val="FontStyle104"/>
                <w:rFonts w:eastAsiaTheme="minorEastAsia"/>
              </w:rPr>
              <w:softHyphen/>
              <w:t>ных времен и народов.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</w:t>
            </w:r>
            <w:r>
              <w:rPr>
                <w:rStyle w:val="FontStyle104"/>
                <w:rFonts w:eastAsiaTheme="minorEastAsia"/>
              </w:rPr>
              <w:t xml:space="preserve">аска как образ персонажа. </w:t>
            </w:r>
            <w:proofErr w:type="spellStart"/>
            <w:r>
              <w:rPr>
                <w:rStyle w:val="FontStyle104"/>
                <w:rFonts w:eastAsiaTheme="minorEastAsia"/>
              </w:rPr>
              <w:t>Маски</w:t>
            </w:r>
            <w:r w:rsidRPr="00AE1D31">
              <w:rPr>
                <w:rStyle w:val="FontStyle104"/>
                <w:rFonts w:eastAsiaTheme="minorEastAsia"/>
              </w:rPr>
              <w:t>характеры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>, маски-настроения. Антич</w:t>
            </w:r>
            <w:r w:rsidRPr="00AE1D31">
              <w:rPr>
                <w:rStyle w:val="FontStyle104"/>
                <w:rFonts w:eastAsiaTheme="minorEastAsia"/>
              </w:rPr>
              <w:softHyphen/>
              <w:t>ные маски — маски смеха и печали — символы комедии и трагедии.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</w:t>
            </w:r>
            <w:r>
              <w:rPr>
                <w:rStyle w:val="FontStyle104"/>
                <w:rFonts w:eastAsiaTheme="minorEastAsia"/>
              </w:rPr>
              <w:t>словность языка масок и их деко</w:t>
            </w:r>
            <w:r w:rsidRPr="00AE1D31">
              <w:rPr>
                <w:rStyle w:val="FontStyle104"/>
                <w:rFonts w:eastAsiaTheme="minorEastAsia"/>
              </w:rPr>
              <w:t>ративная выразительность.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Иск</w:t>
            </w:r>
            <w:r>
              <w:rPr>
                <w:rStyle w:val="FontStyle104"/>
                <w:rFonts w:eastAsiaTheme="minorEastAsia"/>
              </w:rPr>
              <w:t>усство маски в театре и на праз</w:t>
            </w:r>
            <w:r w:rsidRPr="00AE1D31">
              <w:rPr>
                <w:rStyle w:val="FontStyle104"/>
                <w:rFonts w:eastAsiaTheme="minorEastAsia"/>
              </w:rPr>
              <w:t>днике</w:t>
            </w:r>
            <w:r>
              <w:rPr>
                <w:rStyle w:val="FontStyle104"/>
                <w:rFonts w:eastAsiaTheme="minorEastAsia"/>
              </w:rPr>
              <w:t xml:space="preserve"> (театральные, обрядовые, карна</w:t>
            </w:r>
            <w:r w:rsidRPr="00AE1D31">
              <w:rPr>
                <w:rStyle w:val="FontStyle104"/>
                <w:rFonts w:eastAsiaTheme="minorEastAsia"/>
              </w:rPr>
              <w:t>вальные маски). Грим.</w:t>
            </w:r>
          </w:p>
          <w:p w:rsidR="00A9322C" w:rsidRPr="00AE1D31" w:rsidRDefault="00A9322C" w:rsidP="00634F53">
            <w:pPr>
              <w:pStyle w:val="Style87"/>
              <w:widowControl/>
              <w:spacing w:before="43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>конструирование вырази</w:t>
            </w:r>
            <w:r w:rsidRPr="00AE1D31">
              <w:rPr>
                <w:rStyle w:val="FontStyle104"/>
                <w:rFonts w:eastAsiaTheme="minorEastAsia"/>
              </w:rPr>
              <w:t>тельных и острохарактерных масок.</w:t>
            </w:r>
          </w:p>
          <w:p w:rsidR="00A9322C" w:rsidRPr="00AE1D31" w:rsidRDefault="00A9322C" w:rsidP="00634F53">
            <w:pPr>
              <w:pStyle w:val="Style87"/>
              <w:widowControl/>
              <w:spacing w:line="26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цветная бумага, ножницы,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91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Отмечать </w:t>
            </w:r>
            <w:r w:rsidRPr="00AE1D31">
              <w:rPr>
                <w:rStyle w:val="FontStyle104"/>
                <w:rFonts w:eastAsiaTheme="minorEastAsia"/>
              </w:rPr>
              <w:t>характер, настроение, выр</w:t>
            </w:r>
            <w:r>
              <w:rPr>
                <w:rStyle w:val="FontStyle104"/>
                <w:rFonts w:eastAsiaTheme="minorEastAsia"/>
              </w:rPr>
              <w:t>аженные в маске, а также вырази</w:t>
            </w:r>
            <w:r w:rsidRPr="00AE1D31">
              <w:rPr>
                <w:rStyle w:val="FontStyle104"/>
                <w:rFonts w:eastAsiaTheme="minorEastAsia"/>
              </w:rPr>
              <w:t>тельность формы и декора, созвучные образу.</w:t>
            </w:r>
          </w:p>
          <w:p w:rsidR="00A9322C" w:rsidRPr="00AE1D31" w:rsidRDefault="00A9322C" w:rsidP="00634F53">
            <w:pPr>
              <w:pStyle w:val="Style87"/>
              <w:widowControl/>
              <w:spacing w:line="26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 w:rsidRPr="00AE1D31">
              <w:rPr>
                <w:rStyle w:val="FontStyle104"/>
                <w:rFonts w:eastAsiaTheme="minorEastAsia"/>
              </w:rPr>
              <w:t>роль маски в театре и на празднике.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104"/>
                <w:rFonts w:eastAsiaTheme="minorEastAsia"/>
              </w:rPr>
              <w:t>выразительные и острохарактерные маски к театрально</w:t>
            </w:r>
            <w:r w:rsidRPr="00AE1D31">
              <w:rPr>
                <w:rStyle w:val="FontStyle104"/>
                <w:rFonts w:eastAsiaTheme="minorEastAsia"/>
              </w:rPr>
              <w:softHyphen/>
              <w:t>му представлению или празднику.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21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Афиша и плакат</w:t>
            </w:r>
          </w:p>
          <w:p w:rsidR="00A9322C" w:rsidRPr="00AE1D31" w:rsidRDefault="00A9322C" w:rsidP="00634F53">
            <w:pPr>
              <w:pStyle w:val="Style86"/>
              <w:widowControl/>
              <w:spacing w:before="178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tabs>
                <w:tab w:val="left" w:leader="dot" w:pos="1003"/>
                <w:tab w:val="left" w:leader="dot" w:pos="1766"/>
                <w:tab w:val="left" w:leader="dot" w:pos="3197"/>
              </w:tabs>
              <w:spacing w:before="163"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Значение театральной афиши и плаката как рекламы и приглашения в театр.      </w:t>
            </w:r>
          </w:p>
          <w:p w:rsidR="00A9322C" w:rsidRPr="00AE1D31" w:rsidRDefault="00A9322C" w:rsidP="00634F53">
            <w:pPr>
              <w:pStyle w:val="Style87"/>
              <w:widowControl/>
              <w:spacing w:line="26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в афише образа спек</w:t>
            </w:r>
            <w:r w:rsidRPr="00AE1D31">
              <w:rPr>
                <w:rStyle w:val="FontStyle104"/>
                <w:rFonts w:eastAsiaTheme="minorEastAsia"/>
              </w:rPr>
              <w:softHyphen/>
              <w:t>такля.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Особенности языка плаката, афи</w:t>
            </w:r>
            <w:r w:rsidRPr="00AE1D31">
              <w:rPr>
                <w:rStyle w:val="FontStyle104"/>
                <w:rFonts w:eastAsiaTheme="minorEastAsia"/>
              </w:rPr>
              <w:softHyphen/>
              <w:t>ши: броскость, яркость, ясность, условность, лаконизм.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Композиционное единство изображений и текстов в плакате, афише. Шрифт и его образные возможности.</w:t>
            </w:r>
          </w:p>
          <w:p w:rsidR="00A9322C" w:rsidRPr="00AE1D31" w:rsidRDefault="00A9322C" w:rsidP="00634F53">
            <w:pPr>
              <w:pStyle w:val="Style87"/>
              <w:widowControl/>
              <w:spacing w:before="91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lastRenderedPageBreak/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эскиза плаката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афиши к спектаклю или цирковому представлению.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клей, цветная бумага большого формата.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221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Иметь представление </w:t>
            </w:r>
            <w:r w:rsidRPr="00AE1D31">
              <w:rPr>
                <w:rStyle w:val="FontStyle104"/>
                <w:rFonts w:eastAsiaTheme="minorEastAsia"/>
              </w:rPr>
              <w:t>о назначе</w:t>
            </w:r>
            <w:r w:rsidRPr="00AE1D31">
              <w:rPr>
                <w:rStyle w:val="FontStyle104"/>
                <w:rFonts w:eastAsiaTheme="minorEastAsia"/>
              </w:rPr>
              <w:softHyphen/>
              <w:t>нии театральной афиши, плаката (при</w:t>
            </w:r>
            <w:r w:rsidRPr="00AE1D31">
              <w:rPr>
                <w:rStyle w:val="FontStyle104"/>
                <w:rFonts w:eastAsiaTheme="minorEastAsia"/>
              </w:rPr>
              <w:softHyphen/>
              <w:t>влекает внимание, сообщает название, лаконично рассказывает о самом спек</w:t>
            </w:r>
            <w:r w:rsidRPr="00AE1D31">
              <w:rPr>
                <w:rStyle w:val="FontStyle104"/>
                <w:rFonts w:eastAsiaTheme="minorEastAsia"/>
              </w:rPr>
              <w:softHyphen/>
              <w:t>такле).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Уметь видеть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определять </w:t>
            </w:r>
            <w:r>
              <w:rPr>
                <w:rStyle w:val="FontStyle104"/>
                <w:rFonts w:eastAsiaTheme="minorEastAsia"/>
              </w:rPr>
              <w:t>в афи</w:t>
            </w:r>
            <w:r w:rsidRPr="00AE1D31">
              <w:rPr>
                <w:rStyle w:val="FontStyle104"/>
                <w:rFonts w:eastAsiaTheme="minorEastAsia"/>
              </w:rPr>
              <w:t>шах-плакатах изображение, украшение и постройку.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творческий опыт </w:t>
            </w:r>
            <w:r w:rsidRPr="00AE1D31">
              <w:rPr>
                <w:rStyle w:val="FontStyle104"/>
                <w:rFonts w:eastAsiaTheme="minorEastAsia"/>
              </w:rPr>
              <w:t>создания эскиза афиши к спектаклю или цирко</w:t>
            </w:r>
            <w:r w:rsidRPr="00AE1D31">
              <w:rPr>
                <w:rStyle w:val="FontStyle104"/>
                <w:rFonts w:eastAsiaTheme="minorEastAsia"/>
              </w:rPr>
              <w:softHyphen/>
            </w:r>
            <w:r w:rsidRPr="00AE1D31">
              <w:rPr>
                <w:rStyle w:val="FontStyle104"/>
                <w:rFonts w:eastAsiaTheme="minorEastAsia"/>
              </w:rPr>
              <w:lastRenderedPageBreak/>
              <w:t xml:space="preserve">вому представлению; </w:t>
            </w:r>
            <w:r w:rsidRPr="00AE1D31">
              <w:rPr>
                <w:rStyle w:val="FontStyle143"/>
                <w:rFonts w:eastAsiaTheme="minorEastAsia"/>
              </w:rPr>
              <w:t xml:space="preserve">добиваться </w:t>
            </w:r>
            <w:r w:rsidRPr="00AE1D31">
              <w:rPr>
                <w:rStyle w:val="FontStyle104"/>
                <w:rFonts w:eastAsiaTheme="minorEastAsia"/>
              </w:rPr>
              <w:t>об</w:t>
            </w:r>
            <w:r w:rsidRPr="00AE1D31">
              <w:rPr>
                <w:rStyle w:val="FontStyle104"/>
                <w:rFonts w:eastAsiaTheme="minorEastAsia"/>
              </w:rPr>
              <w:softHyphen/>
              <w:t>разного единства изображения и текста.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навыки лаконичного, декоративно-обобщенного изображения (в процессе создания афиши или пла</w:t>
            </w:r>
            <w:r w:rsidRPr="00AE1D31">
              <w:rPr>
                <w:rStyle w:val="FontStyle104"/>
                <w:rFonts w:eastAsiaTheme="minorEastAsia"/>
              </w:rPr>
              <w:softHyphen/>
              <w:t>ката).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21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Праздник в городе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35" w:line="216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Роль художника в создании празд</w:t>
            </w:r>
            <w:r w:rsidRPr="00AE1D31">
              <w:rPr>
                <w:rStyle w:val="FontStyle104"/>
                <w:rFonts w:eastAsiaTheme="minorEastAsia"/>
              </w:rPr>
              <w:t>ничного облика города.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Элементы праздничного украшения города: панно, декоративные празднич</w:t>
            </w:r>
            <w:r w:rsidRPr="00AE1D31">
              <w:rPr>
                <w:rStyle w:val="FontStyle104"/>
                <w:rFonts w:eastAsiaTheme="minorEastAsia"/>
              </w:rPr>
              <w:softHyphen/>
              <w:t>ные сооружения, иллюминация, фейер</w:t>
            </w:r>
            <w:r w:rsidRPr="00AE1D31">
              <w:rPr>
                <w:rStyle w:val="FontStyle104"/>
                <w:rFonts w:eastAsiaTheme="minorEastAsia"/>
              </w:rPr>
              <w:softHyphen/>
              <w:t>верки, флаги и др.</w:t>
            </w:r>
          </w:p>
          <w:p w:rsidR="00A9322C" w:rsidRPr="00AE1D31" w:rsidRDefault="00A9322C" w:rsidP="00634F53">
            <w:pPr>
              <w:pStyle w:val="Style87"/>
              <w:widowControl/>
              <w:spacing w:line="221" w:lineRule="exact"/>
              <w:ind w:left="142" w:firstLine="0"/>
              <w:rPr>
                <w:rStyle w:val="FontStyle95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Многоцветный праздничный город как единый большой театр, в котором разворачивается яркое, захватывающее представление.</w:t>
            </w:r>
            <w:r w:rsidRPr="00AE1D31">
              <w:rPr>
                <w:rStyle w:val="FontStyle95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21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выполнение рисунка про</w:t>
            </w:r>
            <w:r w:rsidRPr="00AE1D31">
              <w:rPr>
                <w:rStyle w:val="FontStyle104"/>
                <w:rFonts w:eastAsiaTheme="minorEastAsia"/>
              </w:rPr>
              <w:softHyphen/>
              <w:t>екта оформления праздника.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>
              <w:rPr>
                <w:rStyle w:val="FontStyle104"/>
                <w:rFonts w:eastAsiaTheme="minorEastAsia"/>
              </w:rPr>
              <w:t>выполнение ри</w:t>
            </w:r>
            <w:r w:rsidRPr="00AE1D31">
              <w:rPr>
                <w:rStyle w:val="FontStyle104"/>
                <w:rFonts w:eastAsiaTheme="minorEastAsia"/>
              </w:rPr>
              <w:t>сунка «Праздник в городе (селе)».</w:t>
            </w:r>
          </w:p>
          <w:p w:rsidR="00A9322C" w:rsidRPr="00AE1D31" w:rsidRDefault="00A9322C" w:rsidP="00634F53">
            <w:pPr>
              <w:pStyle w:val="Style87"/>
              <w:widowControl/>
              <w:spacing w:line="25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мелки, гуашь, кисти, цветная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9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 w:rsidRPr="00AE1D31">
              <w:rPr>
                <w:rStyle w:val="FontStyle104"/>
                <w:rFonts w:eastAsiaTheme="minorEastAsia"/>
              </w:rPr>
              <w:t>работу художника по созданию облика праздничного города.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Фантазировать </w:t>
            </w:r>
            <w:r w:rsidRPr="00AE1D31">
              <w:rPr>
                <w:rStyle w:val="FontStyle104"/>
                <w:rFonts w:eastAsiaTheme="minorEastAsia"/>
              </w:rPr>
              <w:t xml:space="preserve">о том, как можно украсить город к празднику Победы </w:t>
            </w:r>
            <w:r w:rsidRPr="00AE1D31">
              <w:rPr>
                <w:rStyle w:val="FontStyle98"/>
                <w:rFonts w:eastAsiaTheme="minorEastAsia"/>
              </w:rPr>
              <w:t xml:space="preserve">(9 </w:t>
            </w:r>
            <w:r w:rsidRPr="00AE1D31">
              <w:rPr>
                <w:rStyle w:val="FontStyle104"/>
                <w:rFonts w:eastAsiaTheme="minorEastAsia"/>
              </w:rPr>
              <w:t>Мая), Нового года или на Маслени</w:t>
            </w:r>
            <w:r w:rsidRPr="00AE1D31">
              <w:rPr>
                <w:rStyle w:val="FontStyle104"/>
                <w:rFonts w:eastAsiaTheme="minorEastAsia"/>
              </w:rPr>
              <w:softHyphen/>
              <w:t>цу, сделав его нарядным, красочным, необычным.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 рисунке проект оформ</w:t>
            </w:r>
            <w:r w:rsidRPr="00AE1D31">
              <w:rPr>
                <w:rStyle w:val="FontStyle104"/>
                <w:rFonts w:eastAsiaTheme="minorEastAsia"/>
              </w:rPr>
              <w:softHyphen/>
              <w:t>ления праздника.</w:t>
            </w:r>
          </w:p>
          <w:p w:rsidR="00A9322C" w:rsidRPr="00AE1D31" w:rsidRDefault="00A9322C" w:rsidP="00634F53">
            <w:pPr>
              <w:pStyle w:val="Style87"/>
              <w:widowControl/>
              <w:spacing w:before="221" w:line="24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Школьный карнавал (обобщение темы)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211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Организация театрализованного предс</w:t>
            </w:r>
            <w:r>
              <w:rPr>
                <w:rStyle w:val="FontStyle104"/>
                <w:rFonts w:eastAsiaTheme="minorEastAsia"/>
              </w:rPr>
              <w:t xml:space="preserve">тавления или спектакля с </w:t>
            </w:r>
            <w:proofErr w:type="gramStart"/>
            <w:r>
              <w:rPr>
                <w:rStyle w:val="FontStyle104"/>
                <w:rFonts w:eastAsiaTheme="minorEastAsia"/>
              </w:rPr>
              <w:t>исполь</w:t>
            </w:r>
            <w:r w:rsidRPr="00AE1D31">
              <w:rPr>
                <w:rStyle w:val="FontStyle104"/>
                <w:rFonts w:eastAsiaTheme="minorEastAsia"/>
              </w:rPr>
              <w:t>зованием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сделанных на занятиях масок, кукол, афиш, плакатов, костюмов и т. д.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Украшение класса или школы работами, выполненными в разных видах изобразительного искусства (графика, живопись, скульптура), декоративного искусства, в разных материалах и тех</w:t>
            </w:r>
            <w:r w:rsidRPr="00AE1D31">
              <w:rPr>
                <w:rStyle w:val="FontStyle104"/>
                <w:rFonts w:eastAsiaTheme="minorEastAsia"/>
              </w:rPr>
              <w:softHyphen/>
              <w:t>никах.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77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>
              <w:rPr>
                <w:rStyle w:val="FontStyle104"/>
                <w:rFonts w:eastAsiaTheme="minorEastAsia"/>
              </w:rPr>
              <w:t>роль праздничного офор</w:t>
            </w:r>
            <w:r w:rsidRPr="00AE1D31">
              <w:rPr>
                <w:rStyle w:val="FontStyle104"/>
                <w:rFonts w:eastAsiaTheme="minorEastAsia"/>
              </w:rPr>
              <w:t>мления для организации праздника.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Придумывать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>
              <w:rPr>
                <w:rStyle w:val="FontStyle104"/>
                <w:rFonts w:eastAsiaTheme="minorEastAsia"/>
              </w:rPr>
              <w:t>оформ</w:t>
            </w:r>
            <w:r w:rsidRPr="00AE1D31">
              <w:rPr>
                <w:rStyle w:val="FontStyle104"/>
                <w:rFonts w:eastAsiaTheme="minorEastAsia"/>
              </w:rPr>
              <w:t>ление к школьным и домашним празд</w:t>
            </w:r>
            <w:r w:rsidRPr="00AE1D31">
              <w:rPr>
                <w:rStyle w:val="FontStyle104"/>
                <w:rFonts w:eastAsiaTheme="minorEastAsia"/>
              </w:rPr>
              <w:softHyphen/>
              <w:t>никам.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театрализованном представлении или веселом карнавале.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навыками коллектив</w:t>
            </w:r>
            <w:r w:rsidRPr="00AE1D31">
              <w:rPr>
                <w:rStyle w:val="FontStyle104"/>
                <w:rFonts w:eastAsiaTheme="minorEastAsia"/>
              </w:rPr>
              <w:softHyphen/>
              <w:t>ного художественного творчества.</w:t>
            </w:r>
          </w:p>
          <w:p w:rsidR="00A9322C" w:rsidRPr="00AE1D31" w:rsidRDefault="00A9322C" w:rsidP="00634F53">
            <w:pPr>
              <w:pStyle w:val="Style87"/>
              <w:widowControl/>
              <w:spacing w:before="221" w:line="24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63"/>
              <w:widowControl/>
              <w:spacing w:before="10"/>
              <w:ind w:left="142"/>
              <w:jc w:val="center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AE1D31">
              <w:rPr>
                <w:rStyle w:val="FontStyle143"/>
                <w:rFonts w:eastAsiaTheme="minorEastAsia"/>
                <w:sz w:val="24"/>
                <w:szCs w:val="24"/>
              </w:rPr>
              <w:t>Художник и музей (8 ч)</w:t>
            </w:r>
          </w:p>
          <w:p w:rsidR="00A9322C" w:rsidRPr="00AE1D31" w:rsidRDefault="00A9322C" w:rsidP="00634F53">
            <w:pPr>
              <w:pStyle w:val="Style87"/>
              <w:widowControl/>
              <w:spacing w:before="4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Художник работает в доме, на улице, на празднике, в театре. Это все прикладные виды Работы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художника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 xml:space="preserve"> А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со станковыми видами и жанрами изобразительного искусства.</w:t>
            </w:r>
          </w:p>
          <w:p w:rsidR="00A9322C" w:rsidRPr="00AE1D31" w:rsidRDefault="00A9322C" w:rsidP="00634F53">
            <w:pPr>
              <w:pStyle w:val="Style87"/>
              <w:widowControl/>
              <w:spacing w:after="149" w:line="283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Художественные музеи Москвы, Санкт-Петербурга, других городов. Знакомство с музеем родного города. Участие художника в организации музея.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49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Музей в жизни города</w:t>
            </w:r>
          </w:p>
          <w:p w:rsidR="00A9322C" w:rsidRPr="00AE1D31" w:rsidRDefault="00A9322C" w:rsidP="00634F53">
            <w:pPr>
              <w:pStyle w:val="Style86"/>
              <w:widowControl/>
              <w:spacing w:before="221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26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Художественные музеи Москвы, Санкт-Петербурга, других городов — хранители великих произведений миро</w:t>
            </w:r>
            <w:r w:rsidRPr="00AE1D31">
              <w:rPr>
                <w:rStyle w:val="FontStyle104"/>
                <w:rFonts w:eastAsiaTheme="minorEastAsia"/>
              </w:rPr>
              <w:softHyphen/>
              <w:t>вого и русского искусства.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Музеи в жизни города и всей стра</w:t>
            </w:r>
            <w:r w:rsidRPr="00AE1D31">
              <w:rPr>
                <w:rStyle w:val="FontStyle104"/>
                <w:rFonts w:eastAsiaTheme="minorEastAsia"/>
              </w:rPr>
              <w:softHyphen/>
              <w:t>ны. Разнообразие музеев (художествен</w:t>
            </w:r>
            <w:r w:rsidRPr="00AE1D31">
              <w:rPr>
                <w:rStyle w:val="FontStyle104"/>
                <w:rFonts w:eastAsiaTheme="minorEastAsia"/>
              </w:rPr>
              <w:softHyphen/>
              <w:t>ные, литературные, исторические му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зеи; музей игрушек, музей космоса и т.д.). </w:t>
            </w:r>
          </w:p>
          <w:p w:rsidR="00A9322C" w:rsidRPr="00AE1D31" w:rsidRDefault="00A9322C" w:rsidP="00634F53">
            <w:pPr>
              <w:pStyle w:val="Style87"/>
              <w:widowControl/>
              <w:spacing w:before="2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Роль художника в создании экспо</w:t>
            </w:r>
            <w:r w:rsidRPr="00AE1D31">
              <w:rPr>
                <w:rStyle w:val="FontStyle104"/>
                <w:rFonts w:eastAsiaTheme="minorEastAsia"/>
              </w:rPr>
              <w:t>зиции музея (создание музейной экспо</w:t>
            </w:r>
            <w:r w:rsidRPr="00AE1D31">
              <w:rPr>
                <w:rStyle w:val="FontStyle104"/>
                <w:rFonts w:eastAsiaTheme="minorEastAsia"/>
              </w:rPr>
              <w:softHyphen/>
              <w:t>зиции и особой атмосферы музея).</w:t>
            </w:r>
          </w:p>
          <w:p w:rsidR="00A9322C" w:rsidRPr="00AE1D31" w:rsidRDefault="00A9322C" w:rsidP="00634F53">
            <w:pPr>
              <w:pStyle w:val="Style87"/>
              <w:widowControl/>
              <w:spacing w:before="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Крупнейшие художественные музеи России: Эрмитаж, Третьяковская гале</w:t>
            </w:r>
            <w:r w:rsidRPr="00AE1D31">
              <w:rPr>
                <w:rStyle w:val="FontStyle104"/>
                <w:rFonts w:eastAsiaTheme="minorEastAsia"/>
              </w:rPr>
              <w:softHyphen/>
              <w:t>рея, Русский музей, Музей изобрази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тельных искусств им. А. С. Пушкина.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0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Музеи (выставочные залы) родного города.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Особые музеи: домашние музеи в виде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семейных альбомов, рассказываю</w:t>
            </w:r>
            <w:r w:rsidRPr="00AE1D31">
              <w:rPr>
                <w:rStyle w:val="FontStyle104"/>
                <w:rFonts w:eastAsiaTheme="minorEastAsia"/>
              </w:rPr>
              <w:softHyphen/>
              <w:t>щих об истории семьи, музеи игрушек, музеи марок, музеи личных памятных вещей и т.д.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Рассказ учителя и беседа.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>
              <w:rPr>
                <w:rStyle w:val="FontStyle104"/>
                <w:rFonts w:eastAsiaTheme="minorEastAsia"/>
              </w:rPr>
              <w:t>роль худо</w:t>
            </w:r>
            <w:r w:rsidRPr="00AE1D31">
              <w:rPr>
                <w:rStyle w:val="FontStyle104"/>
                <w:rFonts w:eastAsiaTheme="minorEastAsia"/>
              </w:rPr>
              <w:t>жественного музея, учиться понимать, что великие произведения искусства являются национальным достоянием.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называть </w:t>
            </w:r>
            <w:r w:rsidRPr="00AE1D31">
              <w:rPr>
                <w:rStyle w:val="FontStyle104"/>
                <w:rFonts w:eastAsiaTheme="minorEastAsia"/>
              </w:rPr>
              <w:t>самые значительные музеи искусств Рос</w:t>
            </w:r>
            <w:r>
              <w:rPr>
                <w:rStyle w:val="FontStyle104"/>
                <w:rFonts w:eastAsiaTheme="minorEastAsia"/>
              </w:rPr>
              <w:t>сии — Государственную Третьяков</w:t>
            </w:r>
            <w:r w:rsidRPr="00AE1D31">
              <w:rPr>
                <w:rStyle w:val="FontStyle104"/>
                <w:rFonts w:eastAsiaTheme="minorEastAsia"/>
              </w:rPr>
              <w:t>скую галерею, Государственный рус</w:t>
            </w:r>
            <w:r w:rsidRPr="00AE1D31">
              <w:rPr>
                <w:rStyle w:val="FontStyle104"/>
                <w:rFonts w:eastAsiaTheme="minorEastAsia"/>
              </w:rPr>
              <w:softHyphen/>
              <w:t>ский музей, Эрмитаж, Музей изобрази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тельных искусств имени А. С. Пушкина.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 </w:t>
            </w:r>
            <w:r>
              <w:rPr>
                <w:rStyle w:val="FontStyle104"/>
                <w:rFonts w:eastAsiaTheme="minorEastAsia"/>
              </w:rPr>
              <w:t>о самых раз</w:t>
            </w:r>
            <w:r w:rsidRPr="00AE1D31">
              <w:rPr>
                <w:rStyle w:val="FontStyle104"/>
                <w:rFonts w:eastAsiaTheme="minorEastAsia"/>
              </w:rPr>
              <w:t>ных видах музеев и роли художника в создании их экспозиций.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before="77" w:line="24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20" w:line="226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Картина — особый мир. Картина-пейзаж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exact"/>
              <w:ind w:left="142"/>
              <w:rPr>
                <w:rFonts w:eastAsiaTheme="minorEastAsia" w:cstheme="minorBidi"/>
                <w:b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149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53"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Картины, создаваемые художника</w:t>
            </w:r>
            <w:r w:rsidRPr="00AE1D31">
              <w:rPr>
                <w:rStyle w:val="FontStyle104"/>
                <w:rFonts w:eastAsiaTheme="minorEastAsia"/>
              </w:rPr>
              <w:softHyphen/>
              <w:t>ми. Где и зачем мы встречаемся с кар</w:t>
            </w:r>
            <w:r w:rsidRPr="00AE1D31">
              <w:rPr>
                <w:rStyle w:val="FontStyle104"/>
                <w:rFonts w:eastAsiaTheme="minorEastAsia"/>
              </w:rPr>
              <w:softHyphen/>
              <w:t>тинами.</w:t>
            </w:r>
          </w:p>
          <w:p w:rsidR="00A9322C" w:rsidRPr="00AE1D31" w:rsidRDefault="00A9322C" w:rsidP="00634F53">
            <w:pPr>
              <w:pStyle w:val="Style87"/>
              <w:widowControl/>
              <w:spacing w:line="25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Как воспитывать в себе зритель</w:t>
            </w:r>
            <w:r w:rsidRPr="00AE1D31">
              <w:rPr>
                <w:rStyle w:val="FontStyle104"/>
                <w:rFonts w:eastAsiaTheme="minorEastAsia"/>
              </w:rPr>
              <w:softHyphen/>
              <w:t>ские умения.</w:t>
            </w:r>
          </w:p>
          <w:p w:rsidR="00A9322C" w:rsidRPr="00AE1D31" w:rsidRDefault="00A9322C" w:rsidP="00634F53">
            <w:pPr>
              <w:pStyle w:val="Style87"/>
              <w:widowControl/>
              <w:spacing w:line="25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</w:t>
            </w:r>
            <w:r>
              <w:rPr>
                <w:rStyle w:val="FontStyle104"/>
                <w:rFonts w:eastAsiaTheme="minorEastAsia"/>
              </w:rPr>
              <w:t>ир в картине. Роль рамы для кар</w:t>
            </w:r>
            <w:r w:rsidRPr="00AE1D31">
              <w:rPr>
                <w:rStyle w:val="FontStyle104"/>
                <w:rFonts w:eastAsiaTheme="minorEastAsia"/>
              </w:rPr>
              <w:t>тины.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Пейзаж — изображение природы, жанр изобразительного искусства.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Знаменитые картины-пейзажи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И.Левитана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А.Саврасова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Ф.Василь</w:t>
            </w:r>
            <w:r w:rsidRPr="00AE1D31">
              <w:rPr>
                <w:rStyle w:val="FontStyle104"/>
                <w:rFonts w:eastAsiaTheme="minorEastAsia"/>
              </w:rPr>
              <w:softHyphen/>
              <w:t>ева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Н. Рериха, А. Куинджи, В.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Бакше-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ева</w:t>
            </w:r>
            <w:proofErr w:type="spellEnd"/>
            <w:proofErr w:type="gramEnd"/>
            <w:r w:rsidRPr="00AE1D31">
              <w:rPr>
                <w:rStyle w:val="FontStyle104"/>
                <w:rFonts w:eastAsiaTheme="minorEastAsia"/>
              </w:rPr>
              <w:t xml:space="preserve">, В. Ван Гога, К.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Коро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и т. д.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смотреть картину-пейзаж. Образ Родины в картинах-пейзажах.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в пейзаже настроения, состояния души. Роль цвета как выра</w:t>
            </w:r>
            <w:r w:rsidRPr="00AE1D31">
              <w:rPr>
                <w:rStyle w:val="FontStyle104"/>
                <w:rFonts w:eastAsiaTheme="minorEastAsia"/>
              </w:rPr>
              <w:softHyphen/>
              <w:t>зительного средства в пейзаже.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пейзажа по пре</w:t>
            </w:r>
            <w:r>
              <w:rPr>
                <w:rStyle w:val="FontStyle104"/>
                <w:rFonts w:eastAsiaTheme="minorEastAsia"/>
              </w:rPr>
              <w:t>дставлению с ярко выраженным на</w:t>
            </w:r>
            <w:r w:rsidRPr="00AE1D31">
              <w:rPr>
                <w:rStyle w:val="FontStyle104"/>
                <w:rFonts w:eastAsiaTheme="minorEastAsia"/>
              </w:rPr>
              <w:t>строением (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радостный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или грустный, мрачный или нежный, певучий).</w:t>
            </w:r>
          </w:p>
          <w:p w:rsidR="00A9322C" w:rsidRPr="00AE1D31" w:rsidRDefault="00A9322C" w:rsidP="00634F53">
            <w:pPr>
              <w:pStyle w:val="Style87"/>
              <w:widowControl/>
              <w:spacing w:line="25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 или пас</w:t>
            </w:r>
            <w:r w:rsidRPr="00AE1D31">
              <w:rPr>
                <w:rStyle w:val="FontStyle104"/>
                <w:rFonts w:eastAsiaTheme="minorEastAsia"/>
              </w:rPr>
              <w:softHyphen/>
              <w:t>тель, белая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представление, </w:t>
            </w:r>
            <w:r w:rsidRPr="00AE1D31">
              <w:rPr>
                <w:rStyle w:val="FontStyle104"/>
                <w:rFonts w:eastAsiaTheme="minorEastAsia"/>
              </w:rPr>
              <w:t>что карти</w:t>
            </w:r>
            <w:r w:rsidRPr="00AE1D31">
              <w:rPr>
                <w:rStyle w:val="FontStyle104"/>
                <w:rFonts w:eastAsiaTheme="minorEastAsia"/>
              </w:rPr>
              <w:softHyphen/>
              <w:t>на — это особый мир, созданный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дожником, наполненный его мыслями, чувствами и переживаниями.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Рассуждать </w:t>
            </w:r>
            <w:r w:rsidRPr="00AE1D31">
              <w:rPr>
                <w:rStyle w:val="FontStyle104"/>
                <w:rFonts w:eastAsiaTheme="minorEastAsia"/>
              </w:rPr>
              <w:t>о творческой работе зрител</w:t>
            </w:r>
            <w:r>
              <w:rPr>
                <w:rStyle w:val="FontStyle104"/>
                <w:rFonts w:eastAsiaTheme="minorEastAsia"/>
              </w:rPr>
              <w:t>я, о своем опыте восприятия про</w:t>
            </w:r>
            <w:r w:rsidRPr="00AE1D31">
              <w:rPr>
                <w:rStyle w:val="FontStyle104"/>
                <w:rFonts w:eastAsiaTheme="minorEastAsia"/>
              </w:rPr>
              <w:t>изведений изобразительного искусства.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сравнивать </w:t>
            </w:r>
            <w:r>
              <w:rPr>
                <w:rStyle w:val="FontStyle104"/>
                <w:rFonts w:eastAsiaTheme="minorEastAsia"/>
              </w:rPr>
              <w:t>кар</w:t>
            </w:r>
            <w:r w:rsidRPr="00AE1D31">
              <w:rPr>
                <w:rStyle w:val="FontStyle104"/>
                <w:rFonts w:eastAsiaTheme="minorEastAsia"/>
              </w:rPr>
              <w:t xml:space="preserve">тины-пейзажи,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 настрое</w:t>
            </w:r>
            <w:r w:rsidRPr="00AE1D31">
              <w:rPr>
                <w:rStyle w:val="FontStyle104"/>
                <w:rFonts w:eastAsiaTheme="minorEastAsia"/>
              </w:rPr>
              <w:softHyphen/>
              <w:t>нии и разных состояниях, которые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 передает цветом (радостное, праздничное, грустное, таинственное, нежное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Знать </w:t>
            </w:r>
            <w:r w:rsidRPr="00AE1D31">
              <w:rPr>
                <w:rStyle w:val="FontStyle104"/>
                <w:rFonts w:eastAsiaTheme="minorEastAsia"/>
              </w:rPr>
              <w:t>имена крупнейших русских художников-пейзажистов.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пейзаж по представле</w:t>
            </w:r>
            <w:r w:rsidRPr="00AE1D31">
              <w:rPr>
                <w:rStyle w:val="FontStyle104"/>
                <w:rFonts w:eastAsiaTheme="minorEastAsia"/>
              </w:rPr>
              <w:t>нию с ярко выраженным настроением.</w:t>
            </w:r>
          </w:p>
          <w:p w:rsidR="00A9322C" w:rsidRPr="00AE1D31" w:rsidRDefault="00A9322C" w:rsidP="00634F53">
            <w:pPr>
              <w:pStyle w:val="Style87"/>
              <w:widowControl/>
              <w:spacing w:line="259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Выражать </w:t>
            </w:r>
            <w:r w:rsidRPr="00AE1D31">
              <w:rPr>
                <w:rStyle w:val="FontStyle104"/>
                <w:rFonts w:eastAsiaTheme="minorEastAsia"/>
              </w:rPr>
              <w:t>настроение в пейзаже цветом.</w:t>
            </w: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39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Картина-портрет</w:t>
            </w:r>
          </w:p>
          <w:p w:rsidR="00A9322C" w:rsidRPr="00AE1D31" w:rsidRDefault="00A9322C" w:rsidP="00634F53">
            <w:pPr>
              <w:pStyle w:val="Style86"/>
              <w:widowControl/>
              <w:spacing w:before="149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87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жанром портрета. Знаменитые   художники-портретисты</w:t>
            </w:r>
          </w:p>
          <w:p w:rsidR="00A9322C" w:rsidRPr="00AE1D31" w:rsidRDefault="00A9322C" w:rsidP="00634F53">
            <w:pPr>
              <w:pStyle w:val="Style86"/>
              <w:widowControl/>
              <w:spacing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(Ф. Рокотов, Д. Левицкий, В. Серов, И. Репин, В. Тропинин и другие;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дожники эпохи Возрождения), их кар</w:t>
            </w:r>
            <w:r w:rsidRPr="00AE1D31">
              <w:rPr>
                <w:rStyle w:val="FontStyle104"/>
                <w:rFonts w:eastAsiaTheme="minorEastAsia"/>
              </w:rPr>
              <w:softHyphen/>
              <w:t>тины-портреты.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Портрет человека как изображение его характера, настроения, как проник</w:t>
            </w:r>
            <w:r w:rsidRPr="00AE1D31">
              <w:rPr>
                <w:rStyle w:val="FontStyle104"/>
                <w:rFonts w:eastAsiaTheme="minorEastAsia"/>
              </w:rPr>
              <w:softHyphen/>
              <w:t>новение в его внутренний мир.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позы и значение окружающих предмет</w:t>
            </w:r>
            <w:r>
              <w:rPr>
                <w:rStyle w:val="FontStyle104"/>
                <w:rFonts w:eastAsiaTheme="minorEastAsia"/>
              </w:rPr>
              <w:t>ов. Цвет в портрете, фон в порт</w:t>
            </w:r>
            <w:r w:rsidRPr="00AE1D31">
              <w:rPr>
                <w:rStyle w:val="FontStyle104"/>
                <w:rFonts w:eastAsiaTheme="minorEastAsia"/>
              </w:rPr>
              <w:t>рете.</w:t>
            </w:r>
          </w:p>
          <w:p w:rsidR="00A9322C" w:rsidRPr="00AE1D31" w:rsidRDefault="00A9322C" w:rsidP="00634F53">
            <w:pPr>
              <w:pStyle w:val="Style87"/>
              <w:widowControl/>
              <w:spacing w:before="130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создание портрета кого-либо из дорогих, хорошо знакомых лю</w:t>
            </w:r>
            <w:r w:rsidRPr="00AE1D31">
              <w:rPr>
                <w:rStyle w:val="FontStyle104"/>
                <w:rFonts w:eastAsiaTheme="minorEastAsia"/>
              </w:rPr>
              <w:softHyphen/>
              <w:t>дей (одного из родителей, друга, под</w:t>
            </w:r>
            <w:r w:rsidRPr="00AE1D31">
              <w:rPr>
                <w:rStyle w:val="FontStyle104"/>
                <w:rFonts w:eastAsiaTheme="minorEastAsia"/>
              </w:rPr>
              <w:softHyphen/>
              <w:t>руги) или автопортрета (по представле</w:t>
            </w:r>
            <w:r w:rsidRPr="00AE1D31">
              <w:rPr>
                <w:rStyle w:val="FontStyle104"/>
                <w:rFonts w:eastAsiaTheme="minorEastAsia"/>
              </w:rPr>
              <w:softHyphen/>
              <w:t>нию).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 или пас</w:t>
            </w:r>
            <w:r w:rsidRPr="00AE1D31">
              <w:rPr>
                <w:rStyle w:val="FontStyle104"/>
                <w:rFonts w:eastAsiaTheme="minorEastAsia"/>
              </w:rPr>
              <w:softHyphen/>
              <w:t>тель, акварель по рисунку восковыми мелками,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6"/>
              <w:widowControl/>
              <w:spacing w:before="53" w:line="226" w:lineRule="exact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 </w:t>
            </w:r>
            <w:r w:rsidRPr="00AE1D31">
              <w:rPr>
                <w:rStyle w:val="FontStyle104"/>
                <w:rFonts w:eastAsiaTheme="minorEastAsia"/>
              </w:rPr>
              <w:t>об изобрази</w:t>
            </w:r>
            <w:r w:rsidRPr="00AE1D31">
              <w:rPr>
                <w:rStyle w:val="FontStyle104"/>
                <w:rFonts w:eastAsiaTheme="minorEastAsia"/>
              </w:rPr>
              <w:softHyphen/>
              <w:t>тельном жанре — портрете и нескольких известных картинах-портретах.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об изображенном на портрете человеке (какой он, каков его вну</w:t>
            </w:r>
            <w:r>
              <w:rPr>
                <w:rStyle w:val="FontStyle104"/>
                <w:rFonts w:eastAsiaTheme="minorEastAsia"/>
              </w:rPr>
              <w:t>тренний мир, особенности его ха</w:t>
            </w:r>
            <w:r w:rsidRPr="00AE1D31">
              <w:rPr>
                <w:rStyle w:val="FontStyle104"/>
                <w:rFonts w:eastAsiaTheme="minorEastAsia"/>
              </w:rPr>
              <w:t>рактера).</w:t>
            </w:r>
          </w:p>
          <w:p w:rsidR="00A9322C" w:rsidRPr="00AE1D31" w:rsidRDefault="00A9322C" w:rsidP="00634F53">
            <w:pPr>
              <w:pStyle w:val="Style87"/>
              <w:widowControl/>
              <w:spacing w:before="19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>
              <w:rPr>
                <w:rStyle w:val="FontStyle104"/>
                <w:rFonts w:eastAsiaTheme="minorEastAsia"/>
              </w:rPr>
              <w:t>портрет кого-либо из до</w:t>
            </w:r>
            <w:r w:rsidRPr="00AE1D31">
              <w:rPr>
                <w:rStyle w:val="FontStyle104"/>
                <w:rFonts w:eastAsiaTheme="minorEastAsia"/>
              </w:rPr>
              <w:t>рогих, хорошо знакомых людей (роди</w:t>
            </w:r>
            <w:r w:rsidRPr="00AE1D31">
              <w:rPr>
                <w:rStyle w:val="FontStyle104"/>
                <w:rFonts w:eastAsiaTheme="minorEastAsia"/>
              </w:rPr>
              <w:softHyphen/>
              <w:t>тели, одноклассник, автопортрет) по представлению, используя выразитель</w:t>
            </w:r>
            <w:r w:rsidRPr="00AE1D31">
              <w:rPr>
                <w:rStyle w:val="FontStyle104"/>
                <w:rFonts w:eastAsiaTheme="minorEastAsia"/>
              </w:rPr>
              <w:softHyphen/>
              <w:t>ные возможности цвета.</w:t>
            </w:r>
          </w:p>
          <w:p w:rsidR="00A9322C" w:rsidRPr="00AE1D31" w:rsidRDefault="00A9322C" w:rsidP="00634F53">
            <w:pPr>
              <w:pStyle w:val="Style87"/>
              <w:widowControl/>
              <w:spacing w:before="211" w:line="24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Картина-натюрморт</w:t>
            </w:r>
          </w:p>
          <w:p w:rsidR="00A9322C" w:rsidRPr="00AE1D31" w:rsidRDefault="00A9322C" w:rsidP="00634F53">
            <w:pPr>
              <w:pStyle w:val="Style86"/>
              <w:widowControl/>
              <w:spacing w:before="149"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Жанр натюрморта: предметный мир в изобразительном искусстве. 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Натюрморт как рассказ о человеке.</w:t>
            </w:r>
          </w:p>
          <w:p w:rsidR="00A9322C" w:rsidRPr="00AE1D31" w:rsidRDefault="00A9322C" w:rsidP="00634F53">
            <w:pPr>
              <w:pStyle w:val="Style86"/>
              <w:widowControl/>
              <w:spacing w:before="53"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настроения в натюрморте.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</w:t>
            </w:r>
            <w:r>
              <w:rPr>
                <w:rStyle w:val="FontStyle104"/>
                <w:rFonts w:eastAsiaTheme="minorEastAsia"/>
              </w:rPr>
              <w:t>наменитые русские и западноевро</w:t>
            </w:r>
            <w:r w:rsidRPr="00AE1D31">
              <w:rPr>
                <w:rStyle w:val="FontStyle104"/>
                <w:rFonts w:eastAsiaTheme="minorEastAsia"/>
              </w:rPr>
              <w:t>пейские художники, работавшие в жан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ре натюрморта (Ж.-Б. Шарден, К. Пет-ров-Водкин, П. Кончаловский, М. </w:t>
            </w:r>
            <w:proofErr w:type="spellStart"/>
            <w:proofErr w:type="gramStart"/>
            <w:r w:rsidRPr="00AE1D31">
              <w:rPr>
                <w:rStyle w:val="FontStyle104"/>
                <w:rFonts w:eastAsiaTheme="minorEastAsia"/>
              </w:rPr>
              <w:t>Сарь-ян</w:t>
            </w:r>
            <w:proofErr w:type="spellEnd"/>
            <w:proofErr w:type="gramEnd"/>
            <w:r w:rsidRPr="00AE1D31">
              <w:rPr>
                <w:rStyle w:val="FontStyle104"/>
                <w:rFonts w:eastAsiaTheme="minorEastAsia"/>
              </w:rPr>
              <w:t xml:space="preserve">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П.Кузнецов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, В. Стожаров,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В.Ван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Гог и др.).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Расположение предметов в про</w:t>
            </w:r>
            <w:r w:rsidRPr="00AE1D31">
              <w:rPr>
                <w:rStyle w:val="FontStyle104"/>
                <w:rFonts w:eastAsiaTheme="minorEastAsia"/>
              </w:rPr>
              <w:t>стр</w:t>
            </w:r>
            <w:r>
              <w:rPr>
                <w:rStyle w:val="FontStyle104"/>
                <w:rFonts w:eastAsiaTheme="minorEastAsia"/>
              </w:rPr>
              <w:t>анстве картины. Роль цвета в на</w:t>
            </w:r>
            <w:r w:rsidRPr="00AE1D31">
              <w:rPr>
                <w:rStyle w:val="FontStyle104"/>
                <w:rFonts w:eastAsiaTheme="minorEastAsia"/>
              </w:rPr>
              <w:t>тюрмор</w:t>
            </w:r>
            <w:r>
              <w:rPr>
                <w:rStyle w:val="FontStyle104"/>
                <w:rFonts w:eastAsiaTheme="minorEastAsia"/>
              </w:rPr>
              <w:t>те. Цвет как выразительное сред</w:t>
            </w:r>
            <w:r w:rsidRPr="00AE1D31">
              <w:rPr>
                <w:rStyle w:val="FontStyle104"/>
                <w:rFonts w:eastAsiaTheme="minorEastAsia"/>
              </w:rPr>
              <w:t>ство в картине-натюрморте.</w:t>
            </w:r>
          </w:p>
          <w:p w:rsidR="00A9322C" w:rsidRPr="00AE1D31" w:rsidRDefault="00A9322C" w:rsidP="00634F53">
            <w:pPr>
              <w:pStyle w:val="Style87"/>
              <w:widowControl/>
              <w:spacing w:before="67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>
              <w:rPr>
                <w:rStyle w:val="FontStyle104"/>
                <w:rFonts w:eastAsiaTheme="minorEastAsia"/>
              </w:rPr>
              <w:t xml:space="preserve">создание радостного, </w:t>
            </w:r>
            <w:r>
              <w:rPr>
                <w:rStyle w:val="FontStyle104"/>
                <w:rFonts w:eastAsiaTheme="minorEastAsia"/>
              </w:rPr>
              <w:lastRenderedPageBreak/>
              <w:t>праз</w:t>
            </w:r>
            <w:r w:rsidRPr="00AE1D31">
              <w:rPr>
                <w:rStyle w:val="FontStyle104"/>
                <w:rFonts w:eastAsiaTheme="minorEastAsia"/>
              </w:rPr>
              <w:t>дничного или тихого, грустного натюр</w:t>
            </w:r>
            <w:r w:rsidRPr="00AE1D31">
              <w:rPr>
                <w:rStyle w:val="FontStyle104"/>
                <w:rFonts w:eastAsiaTheme="minorEastAsia"/>
              </w:rPr>
              <w:softHyphen/>
              <w:t>морта (изображение натюрморта по представлению с выражением настрое</w:t>
            </w:r>
            <w:r w:rsidRPr="00AE1D31">
              <w:rPr>
                <w:rStyle w:val="FontStyle104"/>
                <w:rFonts w:eastAsiaTheme="minorEastAsia"/>
              </w:rPr>
              <w:softHyphen/>
              <w:t>ния).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104"/>
                <w:rFonts w:eastAsiaTheme="minorEastAsia"/>
              </w:rPr>
              <w:t>в изображении натюрморта рассказать о конкретном человеке, его характере, его профессии и состоянии души.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6"/>
              <w:widowControl/>
              <w:ind w:left="142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>картину-натюрморт как своеобразный рассказ о человеке — хозяине вещей, о времени, в котором он живет, его интересах.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в натюрморте важ</w:t>
            </w:r>
            <w:r w:rsidRPr="00AE1D31">
              <w:rPr>
                <w:rStyle w:val="FontStyle104"/>
                <w:rFonts w:eastAsiaTheme="minorEastAsia"/>
              </w:rPr>
              <w:softHyphen/>
              <w:t>ную роль играет настроение, которое художник передает цветом.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натюрморт по пред</w:t>
            </w:r>
            <w:r w:rsidRPr="00AE1D31">
              <w:rPr>
                <w:rStyle w:val="FontStyle104"/>
                <w:rFonts w:eastAsiaTheme="minorEastAsia"/>
              </w:rPr>
              <w:t>ставлению с ярко выраженным настрое</w:t>
            </w:r>
            <w:r w:rsidRPr="00AE1D31">
              <w:rPr>
                <w:rStyle w:val="FontStyle104"/>
                <w:rFonts w:eastAsiaTheme="minorEastAsia"/>
              </w:rPr>
              <w:softHyphen/>
              <w:t>нием (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радостное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, праздничное, груст</w:t>
            </w:r>
            <w:r w:rsidRPr="00AE1D31">
              <w:rPr>
                <w:rStyle w:val="FontStyle104"/>
                <w:rFonts w:eastAsiaTheme="minorEastAsia"/>
              </w:rPr>
              <w:softHyphen/>
              <w:t>ное и т.д.).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>
              <w:rPr>
                <w:rStyle w:val="FontStyle104"/>
                <w:rFonts w:eastAsiaTheme="minorEastAsia"/>
              </w:rPr>
              <w:t>живописные и компози</w:t>
            </w:r>
            <w:r w:rsidRPr="00AE1D31">
              <w:rPr>
                <w:rStyle w:val="FontStyle104"/>
                <w:rFonts w:eastAsiaTheme="minorEastAsia"/>
              </w:rPr>
              <w:t>ционные навыки.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Знать </w:t>
            </w:r>
            <w:r w:rsidRPr="00AE1D31">
              <w:rPr>
                <w:rStyle w:val="FontStyle104"/>
                <w:rFonts w:eastAsiaTheme="minorEastAsia"/>
              </w:rPr>
              <w:t>имена нескольких художни</w:t>
            </w:r>
            <w:r w:rsidRPr="00AE1D31">
              <w:rPr>
                <w:rStyle w:val="FontStyle104"/>
                <w:rFonts w:eastAsiaTheme="minorEastAsia"/>
              </w:rPr>
              <w:softHyphen/>
              <w:t>ков, работавших в жанре натюрморта.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30" w:lineRule="exact"/>
              <w:ind w:left="142" w:firstLine="0"/>
              <w:rPr>
                <w:rStyle w:val="FontStyle104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6"/>
              <w:widowControl/>
              <w:spacing w:before="48" w:line="230" w:lineRule="exact"/>
              <w:ind w:left="142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0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lastRenderedPageBreak/>
              <w:t>Картины исторические и бытовые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97" w:line="254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в картинах событий из жизни людей.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больших историче</w:t>
            </w:r>
            <w:r w:rsidRPr="00AE1D31">
              <w:rPr>
                <w:rStyle w:val="FontStyle104"/>
                <w:rFonts w:eastAsiaTheme="minorEastAsia"/>
              </w:rPr>
              <w:softHyphen/>
              <w:t>ских событий, героев в картинах исто</w:t>
            </w:r>
            <w:r w:rsidRPr="00AE1D31">
              <w:rPr>
                <w:rStyle w:val="FontStyle104"/>
                <w:rFonts w:eastAsiaTheme="minorEastAsia"/>
              </w:rPr>
              <w:softHyphen/>
              <w:t>рического жанра.</w:t>
            </w:r>
          </w:p>
          <w:p w:rsidR="00A9322C" w:rsidRPr="00AE1D31" w:rsidRDefault="00A9322C" w:rsidP="00634F53">
            <w:pPr>
              <w:pStyle w:val="Style87"/>
              <w:widowControl/>
              <w:spacing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и переживания повседнев</w:t>
            </w:r>
            <w:r w:rsidRPr="00AE1D31">
              <w:rPr>
                <w:rStyle w:val="FontStyle104"/>
                <w:rFonts w:eastAsiaTheme="minorEastAsia"/>
              </w:rPr>
              <w:softHyphen/>
              <w:t>ной жизни в картинах бытового жанра: изображение обычных жизненных сце</w:t>
            </w:r>
            <w:r w:rsidRPr="00AE1D31">
              <w:rPr>
                <w:rStyle w:val="FontStyle104"/>
                <w:rFonts w:eastAsiaTheme="minorEastAsia"/>
              </w:rPr>
              <w:softHyphen/>
              <w:t>нок из домашней жизни, историй, со</w:t>
            </w:r>
            <w:r w:rsidRPr="00AE1D31">
              <w:rPr>
                <w:rStyle w:val="FontStyle104"/>
                <w:rFonts w:eastAsiaTheme="minorEastAsia"/>
              </w:rPr>
              <w:softHyphen/>
              <w:t>бытий.</w:t>
            </w:r>
          </w:p>
          <w:p w:rsidR="00A9322C" w:rsidRPr="00AE1D31" w:rsidRDefault="00A9322C" w:rsidP="00634F53">
            <w:pPr>
              <w:pStyle w:val="Style87"/>
              <w:widowControl/>
              <w:spacing w:before="34" w:line="240" w:lineRule="auto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смотреть картины.</w:t>
            </w:r>
          </w:p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Задание; </w:t>
            </w:r>
            <w:r w:rsidRPr="00AE1D31">
              <w:rPr>
                <w:rStyle w:val="FontStyle104"/>
                <w:rFonts w:eastAsiaTheme="minorEastAsia"/>
              </w:rPr>
              <w:t>изображение сцены из сво</w:t>
            </w:r>
            <w:r w:rsidRPr="00AE1D31">
              <w:rPr>
                <w:rStyle w:val="FontStyle104"/>
                <w:rFonts w:eastAsiaTheme="minorEastAsia"/>
              </w:rPr>
              <w:softHyphen/>
              <w:t>ей повседневной жизни в семье, в шко</w:t>
            </w:r>
            <w:r w:rsidRPr="00AE1D31">
              <w:rPr>
                <w:rStyle w:val="FontStyle104"/>
                <w:rFonts w:eastAsiaTheme="minorEastAsia"/>
              </w:rPr>
              <w:softHyphen/>
              <w:t>ле, на улице или изображение яркого общезначимого события.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акварель (гуашь) по рисунку восковыми мелками или гу</w:t>
            </w:r>
            <w:r w:rsidRPr="00AE1D31">
              <w:rPr>
                <w:rStyle w:val="FontStyle104"/>
                <w:rFonts w:eastAsiaTheme="minorEastAsia"/>
              </w:rPr>
              <w:softHyphen/>
              <w:t>ашь, кисти,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22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Иметь представление </w:t>
            </w:r>
            <w:r w:rsidRPr="00AE1D31">
              <w:rPr>
                <w:rStyle w:val="FontStyle104"/>
                <w:rFonts w:eastAsiaTheme="minorEastAsia"/>
              </w:rPr>
              <w:t>о картинах исторического и бытового жанра.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Рассказывать, рассуждать </w:t>
            </w:r>
            <w:r>
              <w:rPr>
                <w:rStyle w:val="FontStyle104"/>
                <w:rFonts w:eastAsiaTheme="minorEastAsia"/>
              </w:rPr>
              <w:t>о наи</w:t>
            </w:r>
            <w:r w:rsidRPr="00AE1D31">
              <w:rPr>
                <w:rStyle w:val="FontStyle104"/>
                <w:rFonts w:eastAsiaTheme="minorEastAsia"/>
              </w:rPr>
              <w:t>бо</w:t>
            </w:r>
            <w:r>
              <w:rPr>
                <w:rStyle w:val="FontStyle104"/>
                <w:rFonts w:eastAsiaTheme="minorEastAsia"/>
              </w:rPr>
              <w:t>лее понравившихся (любимых) кар</w:t>
            </w:r>
            <w:r w:rsidRPr="00AE1D31">
              <w:rPr>
                <w:rStyle w:val="FontStyle104"/>
                <w:rFonts w:eastAsiaTheme="minorEastAsia"/>
              </w:rPr>
              <w:t>тинах, об их сюжете и настроении.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1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композиционные на</w:t>
            </w:r>
            <w:r w:rsidRPr="00AE1D31">
              <w:rPr>
                <w:rStyle w:val="FontStyle104"/>
                <w:rFonts w:eastAsiaTheme="minorEastAsia"/>
              </w:rPr>
              <w:softHyphen/>
              <w:t>выки.</w:t>
            </w:r>
          </w:p>
          <w:p w:rsidR="00A9322C" w:rsidRPr="00AE1D31" w:rsidRDefault="00A9322C" w:rsidP="00634F53">
            <w:pPr>
              <w:pStyle w:val="Style87"/>
              <w:widowControl/>
              <w:spacing w:before="24" w:line="226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сцену из своей повсе</w:t>
            </w:r>
            <w:r w:rsidRPr="00AE1D31">
              <w:rPr>
                <w:rStyle w:val="FontStyle104"/>
                <w:rFonts w:eastAsiaTheme="minorEastAsia"/>
              </w:rPr>
              <w:t>дневной жизни (дома, в школе, на ули</w:t>
            </w:r>
            <w:r w:rsidRPr="00AE1D31">
              <w:rPr>
                <w:rStyle w:val="FontStyle104"/>
                <w:rFonts w:eastAsiaTheme="minorEastAsia"/>
              </w:rPr>
              <w:softHyphen/>
              <w:t>це и т.д.), выстраивая сюжетную ком</w:t>
            </w:r>
            <w:r w:rsidRPr="00AE1D31">
              <w:rPr>
                <w:rStyle w:val="FontStyle104"/>
                <w:rFonts w:eastAsiaTheme="minorEastAsia"/>
              </w:rPr>
              <w:softHyphen/>
              <w:t>позицию.</w:t>
            </w:r>
          </w:p>
          <w:p w:rsidR="00A9322C" w:rsidRPr="00AE1D31" w:rsidRDefault="00A9322C" w:rsidP="00634F53">
            <w:pPr>
              <w:pStyle w:val="Style87"/>
              <w:widowControl/>
              <w:spacing w:before="14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Осваивать </w:t>
            </w:r>
            <w:r w:rsidRPr="00AE1D31">
              <w:rPr>
                <w:rStyle w:val="FontStyle104"/>
                <w:rFonts w:eastAsiaTheme="minorEastAsia"/>
              </w:rPr>
              <w:t>навыки изображения в смешанной технике (рисунок воско</w:t>
            </w:r>
            <w:r w:rsidRPr="00AE1D31">
              <w:rPr>
                <w:rStyle w:val="FontStyle104"/>
                <w:rFonts w:eastAsiaTheme="minorEastAsia"/>
              </w:rPr>
              <w:softHyphen/>
              <w:t>выми мелками и акварель).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4" w:line="226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Скульптура в музее и на улице</w:t>
            </w:r>
          </w:p>
          <w:p w:rsidR="00A9322C" w:rsidRPr="00AE1D31" w:rsidRDefault="00A9322C" w:rsidP="00634F53">
            <w:pPr>
              <w:pStyle w:val="Style86"/>
              <w:widowControl/>
              <w:spacing w:before="10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3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Скульптура — объемное изображе</w:t>
            </w:r>
            <w:r w:rsidRPr="00AE1D31">
              <w:rPr>
                <w:rStyle w:val="FontStyle104"/>
                <w:rFonts w:eastAsiaTheme="minorEastAsia"/>
              </w:rPr>
              <w:softHyphen/>
              <w:t>ние, которое живет в реальном про</w:t>
            </w:r>
            <w:r w:rsidRPr="00AE1D31">
              <w:rPr>
                <w:rStyle w:val="FontStyle104"/>
                <w:rFonts w:eastAsiaTheme="minorEastAsia"/>
              </w:rPr>
              <w:softHyphen/>
              <w:t>странстве. Отличие скульптуры от живо</w:t>
            </w:r>
            <w:r w:rsidRPr="00AE1D31">
              <w:rPr>
                <w:rStyle w:val="FontStyle104"/>
                <w:rFonts w:eastAsiaTheme="minorEastAsia"/>
              </w:rPr>
              <w:softHyphen/>
              <w:t>писи и графики. Человек и животное — главные темы в искусстве скульптуры.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Передача выразительной пластики движений в скульптуре. Скульптура и окружающее ее пространство.</w:t>
            </w:r>
          </w:p>
          <w:p w:rsidR="00A9322C" w:rsidRPr="00AE1D31" w:rsidRDefault="00A9322C" w:rsidP="00634F53">
            <w:pPr>
              <w:pStyle w:val="Style87"/>
              <w:widowControl/>
              <w:spacing w:before="48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Скульптура в музеях. Скульптурные памятники. Парковая скульптура.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Выразительное использование раз</w:t>
            </w:r>
            <w:r w:rsidRPr="00AE1D31">
              <w:rPr>
                <w:rStyle w:val="FontStyle104"/>
                <w:rFonts w:eastAsiaTheme="minorEastAsia"/>
              </w:rPr>
              <w:t>нообразных скульптурных материалов (камень, металл, дерево, глина).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смотреть скульптуру.</w:t>
            </w:r>
          </w:p>
          <w:p w:rsidR="00A9322C" w:rsidRPr="00AE1D31" w:rsidRDefault="00A9322C" w:rsidP="00634F53">
            <w:pPr>
              <w:pStyle w:val="Style87"/>
              <w:widowControl/>
              <w:spacing w:before="96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лепка фигуры человека или животного (в движении) для пар</w:t>
            </w:r>
            <w:r w:rsidRPr="00AE1D31">
              <w:rPr>
                <w:rStyle w:val="FontStyle104"/>
                <w:rFonts w:eastAsiaTheme="minorEastAsia"/>
              </w:rPr>
              <w:softHyphen/>
              <w:t>ковой скульптуры.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пл</w:t>
            </w:r>
            <w:r>
              <w:rPr>
                <w:rStyle w:val="FontStyle104"/>
                <w:rFonts w:eastAsiaTheme="minorEastAsia"/>
              </w:rPr>
              <w:t>астилин, стеки, под</w:t>
            </w:r>
            <w:r w:rsidRPr="00AE1D31">
              <w:rPr>
                <w:rStyle w:val="FontStyle104"/>
                <w:rFonts w:eastAsiaTheme="minorEastAsia"/>
              </w:rPr>
              <w:t>ставка из картона.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91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Рассуждать, </w:t>
            </w:r>
            <w:r w:rsidRPr="00AE1D31">
              <w:rPr>
                <w:rStyle w:val="FontStyle104"/>
                <w:rFonts w:eastAsiaTheme="minorEastAsia"/>
              </w:rPr>
              <w:t>эстетически относить</w:t>
            </w:r>
            <w:r w:rsidRPr="00AE1D31">
              <w:rPr>
                <w:rStyle w:val="FontStyle104"/>
                <w:rFonts w:eastAsiaTheme="minorEastAsia"/>
              </w:rPr>
              <w:softHyphen/>
              <w:t>ся к произведению скульптуры, объяс</w:t>
            </w:r>
            <w:r w:rsidRPr="00AE1D31">
              <w:rPr>
                <w:rStyle w:val="FontStyle104"/>
                <w:rFonts w:eastAsiaTheme="minorEastAsia"/>
              </w:rPr>
              <w:softHyphen/>
              <w:t>нять значение окружающего простран</w:t>
            </w:r>
            <w:r w:rsidRPr="00AE1D31">
              <w:rPr>
                <w:rStyle w:val="FontStyle104"/>
                <w:rFonts w:eastAsiaTheme="minorEastAsia"/>
              </w:rPr>
              <w:softHyphen/>
              <w:t>ства для восприятия скульптуры.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>
              <w:rPr>
                <w:rStyle w:val="FontStyle104"/>
                <w:rFonts w:eastAsiaTheme="minorEastAsia"/>
              </w:rPr>
              <w:t>роль скульптурных па</w:t>
            </w:r>
            <w:r w:rsidRPr="00AE1D31">
              <w:rPr>
                <w:rStyle w:val="FontStyle104"/>
                <w:rFonts w:eastAsiaTheme="minorEastAsia"/>
              </w:rPr>
              <w:t>мятников.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Называть </w:t>
            </w:r>
            <w:r>
              <w:rPr>
                <w:rStyle w:val="FontStyle104"/>
                <w:rFonts w:eastAsiaTheme="minorEastAsia"/>
              </w:rPr>
              <w:t>несколько знакомых па</w:t>
            </w:r>
            <w:r w:rsidRPr="00AE1D31">
              <w:rPr>
                <w:rStyle w:val="FontStyle104"/>
                <w:rFonts w:eastAsiaTheme="minorEastAsia"/>
              </w:rPr>
              <w:t xml:space="preserve">мятников и их авторов, </w:t>
            </w:r>
            <w:r w:rsidRPr="00AE1D31">
              <w:rPr>
                <w:rStyle w:val="FontStyle143"/>
                <w:rFonts w:eastAsiaTheme="minorEastAsia"/>
              </w:rPr>
              <w:t xml:space="preserve">уметь рассуждать </w:t>
            </w:r>
            <w:r w:rsidRPr="00AE1D31">
              <w:rPr>
                <w:rStyle w:val="FontStyle104"/>
                <w:rFonts w:eastAsiaTheme="minorEastAsia"/>
              </w:rPr>
              <w:t>о созданных образах.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Называть </w:t>
            </w:r>
            <w:r>
              <w:rPr>
                <w:rStyle w:val="FontStyle104"/>
                <w:rFonts w:eastAsiaTheme="minorEastAsia"/>
              </w:rPr>
              <w:t>виды скульптуры (скульп</w:t>
            </w:r>
            <w:r w:rsidRPr="00AE1D31">
              <w:rPr>
                <w:rStyle w:val="FontStyle104"/>
                <w:rFonts w:eastAsiaTheme="minorEastAsia"/>
              </w:rPr>
              <w:t>тура в музеях, скульптурные памятни</w:t>
            </w:r>
            <w:r w:rsidRPr="00AE1D31">
              <w:rPr>
                <w:rStyle w:val="FontStyle104"/>
                <w:rFonts w:eastAsiaTheme="minorEastAsia"/>
              </w:rPr>
              <w:softHyphen/>
              <w:t>ки, парковая скульптура), материалы, которыми работает скульптор.</w:t>
            </w:r>
          </w:p>
          <w:p w:rsidR="00A9322C" w:rsidRPr="00AE1D31" w:rsidRDefault="00A9322C" w:rsidP="00634F53">
            <w:pPr>
              <w:pStyle w:val="Style87"/>
              <w:widowControl/>
              <w:spacing w:before="221"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Лепить </w:t>
            </w:r>
            <w:r>
              <w:rPr>
                <w:rStyle w:val="FontStyle104"/>
                <w:rFonts w:eastAsiaTheme="minorEastAsia"/>
              </w:rPr>
              <w:t>фигуру человека или жи</w:t>
            </w:r>
            <w:r w:rsidRPr="00AE1D31">
              <w:rPr>
                <w:rStyle w:val="FontStyle104"/>
                <w:rFonts w:eastAsiaTheme="minorEastAsia"/>
              </w:rPr>
              <w:t>вотног</w:t>
            </w:r>
            <w:r>
              <w:rPr>
                <w:rStyle w:val="FontStyle104"/>
                <w:rFonts w:eastAsiaTheme="minorEastAsia"/>
              </w:rPr>
              <w:t>о, передавая выразительную плас</w:t>
            </w:r>
            <w:r w:rsidRPr="00AE1D31">
              <w:rPr>
                <w:rStyle w:val="FontStyle104"/>
                <w:rFonts w:eastAsiaTheme="minorEastAsia"/>
              </w:rPr>
              <w:t>тику движения.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63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Художественная выстав</w:t>
            </w: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softHyphen/>
              <w:t>ка (обобщение темы)</w:t>
            </w:r>
          </w:p>
          <w:p w:rsidR="00A9322C" w:rsidRPr="00AE1D31" w:rsidRDefault="00A9322C" w:rsidP="00634F53">
            <w:pPr>
              <w:pStyle w:val="Style86"/>
              <w:widowControl/>
              <w:spacing w:before="10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Выставка лучших детских работ за год (в качестве обобщения темы года «Искусство вокруг нас»). 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Выставка как событие и праздник общения. Роль художественных выста</w:t>
            </w:r>
            <w:r w:rsidRPr="00AE1D31">
              <w:rPr>
                <w:rStyle w:val="FontStyle104"/>
                <w:rFonts w:eastAsiaTheme="minorEastAsia"/>
              </w:rPr>
              <w:softHyphen/>
              <w:t>вок в жизни людей.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Экскурсия по выставке и праздник искусств со своим сценарием. Подведе</w:t>
            </w:r>
            <w:r w:rsidRPr="00AE1D31">
              <w:rPr>
                <w:rStyle w:val="FontStyle104"/>
                <w:rFonts w:eastAsiaTheme="minorEastAsia"/>
              </w:rPr>
              <w:softHyphen/>
              <w:t>ние итогов, ответ на вопрос: «Какова роль художника в жизни каждого чело</w:t>
            </w:r>
            <w:r w:rsidRPr="00AE1D31">
              <w:rPr>
                <w:rStyle w:val="FontStyle104"/>
                <w:rFonts w:eastAsiaTheme="minorEastAsia"/>
              </w:rPr>
              <w:softHyphen/>
              <w:t>века?»</w:t>
            </w:r>
            <w:r w:rsidRPr="00AE1D31">
              <w:rPr>
                <w:rStyle w:val="FontStyle143"/>
                <w:rFonts w:eastAsiaTheme="minorEastAsia"/>
              </w:rPr>
              <w:t xml:space="preserve"> </w:t>
            </w: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43"/>
                <w:rFonts w:eastAsiaTheme="minorEastAsia"/>
              </w:rPr>
            </w:pPr>
          </w:p>
          <w:p w:rsidR="00A9322C" w:rsidRPr="00AE1D31" w:rsidRDefault="00A9322C" w:rsidP="00634F53">
            <w:pPr>
              <w:pStyle w:val="Style87"/>
              <w:widowControl/>
              <w:spacing w:line="235" w:lineRule="exact"/>
              <w:ind w:left="142" w:firstLine="0"/>
              <w:rPr>
                <w:rStyle w:val="FontStyle104"/>
                <w:rFonts w:eastAsiaTheme="minorEastAsia"/>
              </w:rPr>
            </w:pP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06"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Участвовать </w:t>
            </w:r>
            <w:r w:rsidRPr="00AE1D31">
              <w:rPr>
                <w:rStyle w:val="FontStyle104"/>
                <w:rFonts w:eastAsiaTheme="minorEastAsia"/>
              </w:rPr>
              <w:t>в организации выстав</w:t>
            </w:r>
            <w:r w:rsidRPr="00AE1D31">
              <w:rPr>
                <w:rStyle w:val="FontStyle104"/>
                <w:rFonts w:eastAsiaTheme="minorEastAsia"/>
              </w:rPr>
              <w:softHyphen/>
              <w:t>ки детского художественного творчест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ва, </w:t>
            </w:r>
            <w:r w:rsidRPr="00AE1D31">
              <w:rPr>
                <w:rStyle w:val="FontStyle143"/>
                <w:rFonts w:eastAsiaTheme="minorEastAsia"/>
              </w:rPr>
              <w:t xml:space="preserve">проявлять </w:t>
            </w:r>
            <w:r w:rsidRPr="00AE1D31">
              <w:rPr>
                <w:rStyle w:val="FontStyle104"/>
                <w:rFonts w:eastAsiaTheme="minorEastAsia"/>
              </w:rPr>
              <w:t>творческую активность.</w:t>
            </w:r>
          </w:p>
          <w:p w:rsidR="00A9322C" w:rsidRPr="00AE1D31" w:rsidRDefault="00A9322C" w:rsidP="00634F53">
            <w:pPr>
              <w:pStyle w:val="Style87"/>
              <w:widowControl/>
              <w:spacing w:line="24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Проводить </w:t>
            </w:r>
            <w:r w:rsidRPr="00AE1D31">
              <w:rPr>
                <w:rStyle w:val="FontStyle104"/>
                <w:rFonts w:eastAsiaTheme="minorEastAsia"/>
              </w:rPr>
              <w:t>экскурсии по выставке детских работ.</w:t>
            </w:r>
          </w:p>
          <w:p w:rsidR="00A9322C" w:rsidRPr="00AE1D31" w:rsidRDefault="00A9322C" w:rsidP="00634F53">
            <w:pPr>
              <w:pStyle w:val="Style87"/>
              <w:widowControl/>
              <w:spacing w:line="24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роль художника в жиз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ни каждого человека и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 ней.</w:t>
            </w:r>
          </w:p>
          <w:p w:rsidR="00A9322C" w:rsidRPr="00AE1D31" w:rsidRDefault="00A9322C" w:rsidP="00634F53">
            <w:pPr>
              <w:pStyle w:val="Style87"/>
              <w:widowControl/>
              <w:spacing w:before="221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8"/>
              <w:widowControl/>
              <w:spacing w:before="43" w:line="240" w:lineRule="auto"/>
              <w:ind w:left="142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lastRenderedPageBreak/>
              <w:t xml:space="preserve">4 </w:t>
            </w: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класс</w:t>
            </w:r>
          </w:p>
          <w:p w:rsidR="00A9322C" w:rsidRPr="0097099F" w:rsidRDefault="00A9322C" w:rsidP="00634F53">
            <w:pPr>
              <w:pStyle w:val="Style8"/>
              <w:widowControl/>
              <w:spacing w:before="62" w:line="230" w:lineRule="exact"/>
              <w:ind w:left="142" w:right="1248"/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 xml:space="preserve">КАЖДЫЙ НАРОД - ХУДОЖНИК (ИЗОБРАЖЕНИЕ, УКРАШЕНИЕ, ПОСТРОЙКА В ТВОРЧЕСТВЕ НАРОДОВ ВСЕЙ ЗЕМЛИ) </w:t>
            </w:r>
            <w:r w:rsidRPr="0097099F">
              <w:rPr>
                <w:rStyle w:val="FontStyle143"/>
                <w:rFonts w:eastAsiaTheme="minorEastAsia"/>
                <w:sz w:val="22"/>
                <w:szCs w:val="22"/>
              </w:rPr>
              <w:t xml:space="preserve">(34 </w:t>
            </w:r>
            <w:r w:rsidRPr="0097099F">
              <w:rPr>
                <w:rStyle w:val="FontStyle102"/>
                <w:rFonts w:ascii="Times New Roman" w:eastAsiaTheme="minorEastAsia" w:hAnsi="Times New Roman" w:cs="Times New Roman"/>
                <w:b/>
                <w:sz w:val="22"/>
                <w:szCs w:val="22"/>
              </w:rPr>
              <w:t>ч)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35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художественных культур народов Земли и единство представлений народов о духовной кра</w:t>
            </w:r>
            <w:r w:rsidRPr="00AE1D31">
              <w:rPr>
                <w:rStyle w:val="FontStyle104"/>
                <w:rFonts w:eastAsiaTheme="minorEastAsia"/>
              </w:rPr>
              <w:softHyphen/>
              <w:t>соте человека.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культур — богатство культуры человечества. Цельность каждой культуры — важнейший эле</w:t>
            </w:r>
            <w:r w:rsidRPr="00AE1D31">
              <w:rPr>
                <w:rStyle w:val="FontStyle104"/>
                <w:rFonts w:eastAsiaTheme="minorEastAsia"/>
              </w:rPr>
              <w:softHyphen/>
              <w:t>мент содержания учебного года.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</w:t>
            </w:r>
            <w:r w:rsidRPr="00AE1D31">
              <w:rPr>
                <w:rStyle w:val="FontStyle104"/>
                <w:rFonts w:eastAsiaTheme="minorEastAsia"/>
              </w:rPr>
              <w:softHyphen/>
              <w:t>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</w:t>
            </w:r>
            <w:r w:rsidRPr="00AE1D31">
              <w:rPr>
                <w:rStyle w:val="FontStyle104"/>
                <w:rFonts w:eastAsiaTheme="minorEastAsia"/>
              </w:rPr>
              <w:softHyphen/>
              <w:t>му прошлому и в то же время интереса и уважения к иным культурам.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Практическая творческая работа (индивидуальная и коллективная).</w:t>
            </w:r>
          </w:p>
        </w:tc>
      </w:tr>
      <w:tr w:rsidR="00A9322C" w:rsidRPr="00AE1D31" w:rsidTr="00A9322C">
        <w:tc>
          <w:tcPr>
            <w:tcW w:w="10777" w:type="dxa"/>
            <w:gridSpan w:val="3"/>
          </w:tcPr>
          <w:p w:rsidR="00A9322C" w:rsidRPr="00AE1D31" w:rsidRDefault="00A9322C" w:rsidP="00634F53">
            <w:pPr>
              <w:pStyle w:val="Style63"/>
              <w:widowControl/>
              <w:spacing w:before="19"/>
              <w:ind w:left="142"/>
              <w:jc w:val="center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AE1D31">
              <w:rPr>
                <w:rStyle w:val="FontStyle143"/>
                <w:rFonts w:eastAsiaTheme="minorEastAsia"/>
                <w:sz w:val="24"/>
                <w:szCs w:val="24"/>
              </w:rPr>
              <w:t>Истоки родного искусства (8 ч)</w:t>
            </w:r>
          </w:p>
          <w:p w:rsidR="00A9322C" w:rsidRPr="00AE1D31" w:rsidRDefault="00A9322C" w:rsidP="00634F53">
            <w:pPr>
              <w:pStyle w:val="Style87"/>
              <w:widowControl/>
              <w:spacing w:before="6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Знакомство с истоками родного искусства —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</w:t>
            </w:r>
            <w:r w:rsidRPr="00AE1D31">
              <w:rPr>
                <w:rStyle w:val="FontStyle104"/>
                <w:rFonts w:eastAsiaTheme="minorEastAsia"/>
              </w:rPr>
              <w:softHyphen/>
              <w:t>века.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природных условий в характере традиционной культуры народа. Гармония жилья с природой.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родные материалы и их эстетика. Польза и красота в традиционных постройках. Дерево как традиционный материал. Деревня — деревянный мир.</w:t>
            </w:r>
          </w:p>
          <w:p w:rsidR="00A9322C" w:rsidRPr="00AE1D31" w:rsidRDefault="00A9322C" w:rsidP="00634F53">
            <w:pPr>
              <w:pStyle w:val="Style87"/>
              <w:widowControl/>
              <w:spacing w:after="144" w:line="230" w:lineRule="exact"/>
              <w:ind w:left="142" w:firstLine="0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Изображение традиционной сельской жизни в произведениях русских художников. Эстетика труда и празд</w:t>
            </w:r>
            <w:r w:rsidRPr="00AE1D31">
              <w:rPr>
                <w:rStyle w:val="FontStyle104"/>
                <w:rFonts w:eastAsiaTheme="minorEastAsia"/>
              </w:rPr>
              <w:softHyphen/>
              <w:t>нества.</w:t>
            </w:r>
          </w:p>
        </w:tc>
      </w:tr>
      <w:tr w:rsidR="00A9322C" w:rsidRPr="00AE1D31" w:rsidTr="00A9322C"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Пейзаж родной земли</w:t>
            </w:r>
          </w:p>
          <w:p w:rsidR="00A9322C" w:rsidRPr="00AE1D31" w:rsidRDefault="00A9322C" w:rsidP="00634F53">
            <w:pPr>
              <w:pStyle w:val="Style86"/>
              <w:widowControl/>
              <w:spacing w:before="10" w:line="24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06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природы родной земли. 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AE1D31">
              <w:rPr>
                <w:rStyle w:val="FontStyle104"/>
                <w:rFonts w:eastAsiaTheme="minorEastAsia"/>
              </w:rPr>
              <w:softHyphen/>
              <w:t>нерусской природы. Характерные черты, красота родного для ребенка пейзажа.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Красота природы в произведениях русской живописи (И. Шишкин, А. Сав</w:t>
            </w:r>
            <w:r w:rsidRPr="00AE1D31">
              <w:rPr>
                <w:rStyle w:val="FontStyle104"/>
                <w:rFonts w:eastAsiaTheme="minorEastAsia"/>
              </w:rPr>
              <w:softHyphen/>
              <w:t>расов, Ф. Васильев, И. Левитан, И. Гра</w:t>
            </w:r>
            <w:r w:rsidRPr="00AE1D31">
              <w:rPr>
                <w:rStyle w:val="FontStyle104"/>
                <w:rFonts w:eastAsiaTheme="minorEastAsia"/>
              </w:rPr>
              <w:softHyphen/>
              <w:t>барь и др.). Роль искусства в понима</w:t>
            </w:r>
            <w:r w:rsidRPr="00AE1D31">
              <w:rPr>
                <w:rStyle w:val="FontStyle104"/>
                <w:rFonts w:eastAsiaTheme="minorEastAsia"/>
              </w:rPr>
              <w:softHyphen/>
              <w:t>нии красоты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Изменчивость природы в разное время года и в течение дня. Красота разных времен года.</w:t>
            </w:r>
          </w:p>
          <w:p w:rsidR="00A9322C" w:rsidRPr="00AE1D31" w:rsidRDefault="00A9322C" w:rsidP="00634F53">
            <w:pPr>
              <w:pStyle w:val="Style87"/>
              <w:widowControl/>
              <w:spacing w:before="53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Задание: </w:t>
            </w:r>
            <w:r w:rsidRPr="00AE1D31">
              <w:rPr>
                <w:rStyle w:val="FontStyle104"/>
                <w:rFonts w:eastAsiaTheme="minorEastAsia"/>
              </w:rPr>
              <w:t>изображение российской природы (пейзаж).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95"/>
                <w:rFonts w:eastAsiaTheme="minorEastAsia"/>
              </w:rPr>
              <w:t xml:space="preserve">Материалы: </w:t>
            </w:r>
            <w:r w:rsidRPr="00AE1D31">
              <w:rPr>
                <w:rStyle w:val="FontStyle104"/>
                <w:rFonts w:eastAsiaTheme="minorEastAsia"/>
              </w:rPr>
              <w:t>гуашь, кисти, бумага.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10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104"/>
                <w:rFonts w:eastAsiaTheme="minorEastAsia"/>
              </w:rPr>
              <w:t>красоту природы родного края.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>
              <w:rPr>
                <w:rStyle w:val="FontStyle104"/>
                <w:rFonts w:eastAsiaTheme="minorEastAsia"/>
              </w:rPr>
              <w:t>особенности кра</w:t>
            </w:r>
            <w:r w:rsidRPr="00AE1D31">
              <w:rPr>
                <w:rStyle w:val="FontStyle104"/>
                <w:rFonts w:eastAsiaTheme="minorEastAsia"/>
              </w:rPr>
              <w:t>соты природы разных климатических зон.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характерные особен</w:t>
            </w:r>
            <w:r w:rsidRPr="00AE1D31">
              <w:rPr>
                <w:rStyle w:val="FontStyle104"/>
                <w:rFonts w:eastAsiaTheme="minorEastAsia"/>
              </w:rPr>
              <w:softHyphen/>
              <w:t>ности пейзажа родной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Использовать </w:t>
            </w:r>
            <w:r>
              <w:rPr>
                <w:rStyle w:val="FontStyle104"/>
                <w:rFonts w:eastAsiaTheme="minorEastAsia"/>
              </w:rPr>
              <w:t>выразительные сред</w:t>
            </w:r>
            <w:r w:rsidRPr="00AE1D31">
              <w:rPr>
                <w:rStyle w:val="FontStyle104"/>
                <w:rFonts w:eastAsiaTheme="minorEastAsia"/>
              </w:rPr>
              <w:t>ства живописи для создания образов природы.</w:t>
            </w:r>
          </w:p>
          <w:p w:rsidR="00A9322C" w:rsidRPr="00AE1D31" w:rsidRDefault="00A9322C" w:rsidP="00634F53">
            <w:pPr>
              <w:pStyle w:val="Style87"/>
              <w:widowControl/>
              <w:spacing w:before="5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живописными навыка</w:t>
            </w:r>
            <w:r w:rsidRPr="00AE1D31">
              <w:rPr>
                <w:rStyle w:val="FontStyle104"/>
                <w:rFonts w:eastAsiaTheme="minorEastAsia"/>
              </w:rPr>
              <w:softHyphen/>
              <w:t>ми работы гуашью.</w:t>
            </w:r>
          </w:p>
          <w:p w:rsidR="00A9322C" w:rsidRPr="00AE1D31" w:rsidRDefault="00A9322C" w:rsidP="00634F53">
            <w:pPr>
              <w:pStyle w:val="Style87"/>
              <w:widowControl/>
              <w:spacing w:before="221" w:line="230" w:lineRule="exact"/>
              <w:ind w:left="142" w:firstLine="0"/>
              <w:rPr>
                <w:rStyle w:val="FontStyle143"/>
                <w:rFonts w:eastAsiaTheme="minorEastAsia"/>
              </w:rPr>
            </w:pPr>
          </w:p>
        </w:tc>
      </w:tr>
      <w:tr w:rsidR="00A9322C" w:rsidRPr="00AE1D31" w:rsidTr="00A9322C">
        <w:trPr>
          <w:trHeight w:val="1694"/>
        </w:trPr>
        <w:tc>
          <w:tcPr>
            <w:tcW w:w="3592" w:type="dxa"/>
          </w:tcPr>
          <w:p w:rsidR="00A9322C" w:rsidRPr="00AE1D31" w:rsidRDefault="00A9322C" w:rsidP="00634F53">
            <w:pPr>
              <w:pStyle w:val="Style86"/>
              <w:widowControl/>
              <w:spacing w:before="120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104"/>
                <w:rFonts w:eastAsiaTheme="minorEastAsia"/>
                <w:b/>
                <w:sz w:val="22"/>
                <w:szCs w:val="22"/>
              </w:rPr>
              <w:t>Деревня — деревянный мир</w:t>
            </w:r>
          </w:p>
          <w:p w:rsidR="00A9322C" w:rsidRPr="00AE1D31" w:rsidRDefault="00A9322C" w:rsidP="00634F53">
            <w:pPr>
              <w:pStyle w:val="Style86"/>
              <w:widowControl/>
              <w:spacing w:line="240" w:lineRule="auto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87"/>
              <w:widowControl/>
              <w:spacing w:before="182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Традиционный образ деревни и связь человека с окружающим миром природы. Природные материалы для постройки, роль дерева.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Роль природных условий в характе</w:t>
            </w:r>
            <w:r w:rsidRPr="00AE1D31">
              <w:rPr>
                <w:rStyle w:val="FontStyle104"/>
                <w:rFonts w:eastAsiaTheme="minorEastAsia"/>
              </w:rPr>
              <w:softHyphen/>
              <w:t>ре традиционной культуры народа.</w:t>
            </w:r>
          </w:p>
          <w:p w:rsidR="00A9322C" w:rsidRPr="00AE1D31" w:rsidRDefault="00A9322C" w:rsidP="00634F53">
            <w:pPr>
              <w:pStyle w:val="Style5"/>
              <w:widowControl/>
              <w:spacing w:before="10" w:line="230" w:lineRule="exact"/>
              <w:ind w:left="142" w:firstLine="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Образ традиционного русского до</w:t>
            </w:r>
            <w:r w:rsidRPr="00AE1D31">
              <w:rPr>
                <w:rStyle w:val="FontStyle104"/>
                <w:rFonts w:eastAsiaTheme="minorEastAsia"/>
              </w:rPr>
              <w:softHyphen/>
              <w:t>ма — избы. Воплощение в конструкции</w:t>
            </w:r>
            <w:r w:rsidRPr="00AE1D31">
              <w:rPr>
                <w:rStyle w:val="FontStyle29"/>
                <w:rFonts w:eastAsiaTheme="minorEastAsia"/>
              </w:rPr>
              <w:t xml:space="preserve"> и декоре избы космогонических пред</w:t>
            </w:r>
            <w:r w:rsidRPr="00AE1D31">
              <w:rPr>
                <w:rStyle w:val="FontStyle29"/>
                <w:rFonts w:eastAsiaTheme="minorEastAsia"/>
              </w:rPr>
              <w:softHyphen/>
              <w:t>ставлений — представлений о порядке и устройстве мира.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Украшения избы и их значение. Маг</w:t>
            </w:r>
            <w:r>
              <w:rPr>
                <w:rStyle w:val="FontStyle29"/>
                <w:rFonts w:eastAsiaTheme="minorEastAsia"/>
              </w:rPr>
              <w:t>ические представления как поэти</w:t>
            </w:r>
            <w:r w:rsidRPr="00AE1D31">
              <w:rPr>
                <w:rStyle w:val="FontStyle29"/>
                <w:rFonts w:eastAsiaTheme="minorEastAsia"/>
              </w:rPr>
              <w:t>ческие образы мира.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Различные виды изб. Традиции конст</w:t>
            </w:r>
            <w:r>
              <w:rPr>
                <w:rStyle w:val="FontStyle29"/>
                <w:rFonts w:eastAsiaTheme="minorEastAsia"/>
              </w:rPr>
              <w:t>руирования и декора избы в раз</w:t>
            </w:r>
            <w:r w:rsidRPr="00AE1D31">
              <w:rPr>
                <w:rStyle w:val="FontStyle29"/>
                <w:rFonts w:eastAsiaTheme="minorEastAsia"/>
              </w:rPr>
              <w:t>ных областях России.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Разнообразие сельских деревянных постро</w:t>
            </w:r>
            <w:r>
              <w:rPr>
                <w:rStyle w:val="FontStyle29"/>
                <w:rFonts w:eastAsiaTheme="minorEastAsia"/>
              </w:rPr>
              <w:t>ек: избы, ворота, амбары, колод</w:t>
            </w:r>
            <w:r w:rsidRPr="00AE1D31">
              <w:rPr>
                <w:rStyle w:val="FontStyle29"/>
                <w:rFonts w:eastAsiaTheme="minorEastAsia"/>
              </w:rPr>
              <w:t>цы, избы и других построек традици</w:t>
            </w:r>
            <w:r w:rsidRPr="00AE1D31">
              <w:rPr>
                <w:rStyle w:val="FontStyle29"/>
                <w:rFonts w:eastAsiaTheme="minorEastAsia"/>
              </w:rPr>
              <w:softHyphen/>
              <w:t>онной деревни и т. д. Деревянная храмовая архи</w:t>
            </w:r>
            <w:r w:rsidRPr="00AE1D31">
              <w:rPr>
                <w:rStyle w:val="FontStyle29"/>
                <w:rFonts w:eastAsiaTheme="minorEastAsia"/>
              </w:rPr>
              <w:softHyphen/>
              <w:t xml:space="preserve">тектура. </w:t>
            </w:r>
            <w:r w:rsidRPr="00AE1D31">
              <w:rPr>
                <w:rStyle w:val="FontStyle29"/>
                <w:rFonts w:eastAsiaTheme="minorEastAsia"/>
              </w:rPr>
              <w:lastRenderedPageBreak/>
              <w:t>Красота русского деревянного зодчества.</w:t>
            </w:r>
          </w:p>
          <w:p w:rsidR="00A9322C" w:rsidRPr="00AE1D31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Задание: </w:t>
            </w:r>
            <w:r w:rsidRPr="00AE1D31">
              <w:rPr>
                <w:rStyle w:val="FontStyle29"/>
                <w:rFonts w:eastAsiaTheme="minorEastAsia"/>
              </w:rPr>
              <w:t xml:space="preserve">1) изображение избы или ее моделирование из бумаги (объем, </w:t>
            </w:r>
            <w:proofErr w:type="spellStart"/>
            <w:r w:rsidRPr="00AE1D31">
              <w:rPr>
                <w:rStyle w:val="FontStyle29"/>
                <w:rFonts w:eastAsiaTheme="minorEastAsia"/>
              </w:rPr>
              <w:t>полу</w:t>
            </w:r>
            <w:r>
              <w:rPr>
                <w:rStyle w:val="FontStyle29"/>
                <w:rFonts w:eastAsiaTheme="minorEastAsia"/>
              </w:rPr>
              <w:t>объем</w:t>
            </w:r>
            <w:proofErr w:type="spellEnd"/>
            <w:r>
              <w:rPr>
                <w:rStyle w:val="FontStyle29"/>
                <w:rFonts w:eastAsiaTheme="minorEastAsia"/>
              </w:rPr>
              <w:t>); 2)создание образа тради</w:t>
            </w:r>
            <w:r w:rsidRPr="00AE1D31">
              <w:rPr>
                <w:rStyle w:val="FontStyle29"/>
                <w:rFonts w:eastAsiaTheme="minorEastAsia"/>
              </w:rPr>
              <w:t>ционной деревни: коллективное панно или объемная пространственная постройка из бумаги (с объединением ин</w:t>
            </w:r>
            <w:r w:rsidRPr="00AE1D31">
              <w:rPr>
                <w:rStyle w:val="FontStyle29"/>
                <w:rFonts w:eastAsiaTheme="minorEastAsia"/>
              </w:rPr>
              <w:softHyphen/>
              <w:t>дивидуально сделанных деталей).</w:t>
            </w:r>
          </w:p>
          <w:p w:rsidR="00A9322C" w:rsidRPr="00AE1D31" w:rsidRDefault="00A9322C" w:rsidP="00634F53">
            <w:pPr>
              <w:pStyle w:val="Style6"/>
              <w:widowControl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Материалы: </w:t>
            </w:r>
            <w:r w:rsidRPr="00AE1D31">
              <w:rPr>
                <w:rStyle w:val="FontStyle29"/>
                <w:rFonts w:eastAsiaTheme="minorEastAsia"/>
              </w:rPr>
              <w:t>гуашь, кисти, бумага; ножницы, резак, клей.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87"/>
              <w:widowControl/>
              <w:spacing w:before="197"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lastRenderedPageBreak/>
              <w:t xml:space="preserve">Воспринимать </w:t>
            </w:r>
            <w:r w:rsidRPr="00AE1D31">
              <w:rPr>
                <w:rStyle w:val="FontStyle104"/>
                <w:rFonts w:eastAsiaTheme="minorEastAsia"/>
              </w:rPr>
              <w:t xml:space="preserve">и эстетически </w:t>
            </w:r>
            <w:r>
              <w:rPr>
                <w:rStyle w:val="FontStyle143"/>
                <w:rFonts w:eastAsiaTheme="minorEastAsia"/>
              </w:rPr>
              <w:t>оце</w:t>
            </w:r>
            <w:r w:rsidRPr="00AE1D31">
              <w:rPr>
                <w:rStyle w:val="FontStyle143"/>
                <w:rFonts w:eastAsiaTheme="minorEastAsia"/>
              </w:rPr>
              <w:t xml:space="preserve">нивать </w:t>
            </w:r>
            <w:r w:rsidRPr="00AE1D31">
              <w:rPr>
                <w:rStyle w:val="FontStyle104"/>
                <w:rFonts w:eastAsiaTheme="minorEastAsia"/>
              </w:rPr>
              <w:t>красоту русского деревянного зодчества.</w:t>
            </w:r>
          </w:p>
          <w:p w:rsidR="00A9322C" w:rsidRPr="00AE1D31" w:rsidRDefault="00A9322C" w:rsidP="00634F53">
            <w:pPr>
              <w:pStyle w:val="Style87"/>
              <w:widowControl/>
              <w:spacing w:line="230" w:lineRule="exact"/>
              <w:ind w:left="142" w:firstLine="0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>
              <w:rPr>
                <w:rStyle w:val="FontStyle104"/>
                <w:rFonts w:eastAsiaTheme="minorEastAsia"/>
              </w:rPr>
              <w:t>значимость гар</w:t>
            </w:r>
            <w:r w:rsidRPr="00AE1D31">
              <w:rPr>
                <w:rStyle w:val="FontStyle104"/>
                <w:rFonts w:eastAsiaTheme="minorEastAsia"/>
              </w:rPr>
              <w:t>мо</w:t>
            </w:r>
            <w:r>
              <w:rPr>
                <w:rStyle w:val="FontStyle104"/>
                <w:rFonts w:eastAsiaTheme="minorEastAsia"/>
              </w:rPr>
              <w:t>нии постройки с окружающим ланд</w:t>
            </w:r>
            <w:r w:rsidRPr="00AE1D31">
              <w:rPr>
                <w:rStyle w:val="FontStyle104"/>
                <w:rFonts w:eastAsiaTheme="minorEastAsia"/>
              </w:rPr>
              <w:t>шафтом.</w:t>
            </w:r>
          </w:p>
          <w:p w:rsidR="00A9322C" w:rsidRPr="00AE1D31" w:rsidRDefault="00A9322C" w:rsidP="00634F53">
            <w:pPr>
              <w:pStyle w:val="Style6"/>
              <w:widowControl/>
              <w:spacing w:before="43"/>
              <w:ind w:left="142"/>
              <w:rPr>
                <w:rStyle w:val="FontStyle29"/>
                <w:rFonts w:eastAsiaTheme="minorEastAsia"/>
                <w:sz w:val="18"/>
                <w:szCs w:val="18"/>
              </w:rPr>
            </w:pPr>
            <w:r w:rsidRPr="00AE1D31">
              <w:rPr>
                <w:rStyle w:val="FontStyle143"/>
                <w:rFonts w:eastAsiaTheme="minorEastAsia"/>
              </w:rPr>
              <w:t xml:space="preserve">Объяснять </w:t>
            </w:r>
            <w:r w:rsidRPr="00AE1D31">
              <w:rPr>
                <w:rStyle w:val="FontStyle104"/>
                <w:rFonts w:eastAsiaTheme="minorEastAsia"/>
              </w:rPr>
              <w:t>особенности конструк</w:t>
            </w:r>
            <w:r w:rsidRPr="00AE1D31">
              <w:rPr>
                <w:rStyle w:val="FontStyle104"/>
                <w:rFonts w:eastAsiaTheme="minorEastAsia"/>
              </w:rPr>
              <w:softHyphen/>
              <w:t>ции русской избы и назначение ее от</w:t>
            </w:r>
            <w:r w:rsidRPr="00AE1D31">
              <w:rPr>
                <w:rStyle w:val="FontStyle29"/>
                <w:rFonts w:eastAsiaTheme="minorEastAsia"/>
                <w:sz w:val="18"/>
                <w:szCs w:val="18"/>
              </w:rPr>
              <w:softHyphen/>
              <w:t>дельных элементов.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Изображать </w:t>
            </w:r>
            <w:r w:rsidRPr="00AE1D31">
              <w:rPr>
                <w:rStyle w:val="FontStyle29"/>
                <w:rFonts w:eastAsiaTheme="minorEastAsia"/>
              </w:rPr>
              <w:t>графическими или ж</w:t>
            </w:r>
            <w:r>
              <w:rPr>
                <w:rStyle w:val="FontStyle29"/>
                <w:rFonts w:eastAsiaTheme="minorEastAsia"/>
              </w:rPr>
              <w:t>ивописными средствами образ рус</w:t>
            </w:r>
            <w:r w:rsidRPr="00AE1D31">
              <w:rPr>
                <w:rStyle w:val="FontStyle29"/>
                <w:rFonts w:eastAsiaTheme="minorEastAsia"/>
              </w:rPr>
              <w:t xml:space="preserve">ской 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Овладевать </w:t>
            </w:r>
            <w:r w:rsidRPr="00AE1D31">
              <w:rPr>
                <w:rStyle w:val="FontStyle29"/>
                <w:rFonts w:eastAsiaTheme="minorEastAsia"/>
              </w:rPr>
              <w:t>навыками конструиро</w:t>
            </w:r>
            <w:r w:rsidRPr="00AE1D31">
              <w:rPr>
                <w:rStyle w:val="FontStyle29"/>
                <w:rFonts w:eastAsiaTheme="minorEastAsia"/>
              </w:rPr>
              <w:softHyphen/>
              <w:t xml:space="preserve">вания — </w:t>
            </w:r>
            <w:r w:rsidRPr="00AE1D31">
              <w:rPr>
                <w:rStyle w:val="FontStyle30"/>
                <w:rFonts w:eastAsiaTheme="minorEastAsia"/>
              </w:rPr>
              <w:t xml:space="preserve">конструировать </w:t>
            </w:r>
            <w:r w:rsidRPr="00AE1D31">
              <w:rPr>
                <w:rStyle w:val="FontStyle29"/>
                <w:rFonts w:eastAsiaTheme="minorEastAsia"/>
              </w:rPr>
              <w:t>макет избы.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Создавать </w:t>
            </w:r>
            <w:r w:rsidRPr="00AE1D31">
              <w:rPr>
                <w:rStyle w:val="FontStyle29"/>
                <w:rFonts w:eastAsiaTheme="minorEastAsia"/>
              </w:rPr>
              <w:t>коллективное панно (об</w:t>
            </w:r>
            <w:r>
              <w:rPr>
                <w:rStyle w:val="FontStyle29"/>
                <w:rFonts w:eastAsiaTheme="minorEastAsia"/>
              </w:rPr>
              <w:t>ъемный макет) способом объедине</w:t>
            </w:r>
            <w:r w:rsidRPr="00AE1D31">
              <w:rPr>
                <w:rStyle w:val="FontStyle29"/>
                <w:rFonts w:eastAsiaTheme="minorEastAsia"/>
              </w:rPr>
              <w:t>ния индивидуально сделанных изобра</w:t>
            </w:r>
            <w:r w:rsidRPr="00AE1D31">
              <w:rPr>
                <w:rStyle w:val="FontStyle29"/>
                <w:rFonts w:eastAsiaTheme="minorEastAsia"/>
              </w:rPr>
              <w:softHyphen/>
              <w:t>жений.</w:t>
            </w:r>
          </w:p>
          <w:p w:rsidR="00A9322C" w:rsidRPr="00AE1D31" w:rsidRDefault="00A9322C" w:rsidP="00634F53">
            <w:pPr>
              <w:pStyle w:val="Style6"/>
              <w:widowControl/>
              <w:spacing w:after="1488" w:line="230" w:lineRule="exact"/>
              <w:ind w:left="142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Овладевать </w:t>
            </w:r>
            <w:r>
              <w:rPr>
                <w:rStyle w:val="FontStyle29"/>
                <w:rFonts w:eastAsiaTheme="minorEastAsia"/>
              </w:rPr>
              <w:t>навыками коллектив</w:t>
            </w:r>
            <w:r w:rsidRPr="00AE1D31">
              <w:rPr>
                <w:rStyle w:val="FontStyle29"/>
                <w:rFonts w:eastAsiaTheme="minorEastAsia"/>
              </w:rPr>
              <w:t xml:space="preserve">ной деятельности, </w:t>
            </w:r>
            <w:r w:rsidRPr="00AE1D31">
              <w:rPr>
                <w:rStyle w:val="FontStyle30"/>
                <w:rFonts w:eastAsiaTheme="minorEastAsia"/>
              </w:rPr>
              <w:t xml:space="preserve">работать </w:t>
            </w:r>
            <w:r w:rsidRPr="00AE1D31">
              <w:rPr>
                <w:rStyle w:val="FontStyle29"/>
                <w:rFonts w:eastAsiaTheme="minorEastAsia"/>
              </w:rPr>
              <w:t>организо</w:t>
            </w:r>
            <w:r w:rsidRPr="00AE1D31">
              <w:rPr>
                <w:rStyle w:val="FontStyle29"/>
                <w:rFonts w:eastAsiaTheme="minorEastAsia"/>
              </w:rPr>
              <w:softHyphen/>
              <w:t xml:space="preserve">ванно в команде одноклассников под </w:t>
            </w:r>
            <w:r w:rsidRPr="00AE1D31">
              <w:rPr>
                <w:rStyle w:val="FontStyle29"/>
                <w:rFonts w:eastAsiaTheme="minorEastAsia"/>
              </w:rPr>
              <w:lastRenderedPageBreak/>
              <w:t>руководством учителя.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AE1D31" w:rsidRDefault="00A9322C" w:rsidP="00634F53">
            <w:pPr>
              <w:pStyle w:val="Style5"/>
              <w:widowControl/>
              <w:spacing w:before="168" w:line="240" w:lineRule="auto"/>
              <w:ind w:left="142" w:firstLine="0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Красота человека</w:t>
            </w:r>
          </w:p>
          <w:p w:rsidR="00A9322C" w:rsidRPr="00AE1D31" w:rsidRDefault="00A9322C" w:rsidP="00634F53">
            <w:pPr>
              <w:pStyle w:val="Style86"/>
              <w:widowControl/>
              <w:spacing w:before="120" w:line="230" w:lineRule="exact"/>
              <w:ind w:left="142"/>
              <w:rPr>
                <w:rStyle w:val="FontStyle104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6"/>
              <w:widowControl/>
              <w:spacing w:before="187"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Представление народа о красоте че</w:t>
            </w:r>
            <w:r w:rsidRPr="00AE1D31">
              <w:rPr>
                <w:rStyle w:val="FontStyle29"/>
                <w:rFonts w:eastAsiaTheme="minorEastAsia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Женский и мужской образы. Сложившиеся веками представления об умении держать себя, одеваться.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>
              <w:rPr>
                <w:rStyle w:val="FontStyle29"/>
                <w:rFonts w:eastAsiaTheme="minorEastAsia"/>
              </w:rPr>
              <w:t>Традиционная одежда как выраже</w:t>
            </w:r>
            <w:r w:rsidRPr="00AE1D31">
              <w:rPr>
                <w:rStyle w:val="FontStyle29"/>
                <w:rFonts w:eastAsiaTheme="minorEastAsia"/>
              </w:rPr>
              <w:t>ние образа красоты человека. Женский праздничный костюм — концентрация народных представлений об устройстве мира.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proofErr w:type="gramStart"/>
            <w:r w:rsidRPr="00AE1D31">
              <w:rPr>
                <w:rStyle w:val="FontStyle29"/>
                <w:rFonts w:eastAsiaTheme="minorEastAsia"/>
              </w:rPr>
              <w:t>Образ русского человека в произведениях художников (А. Венецианов, И. Аргунов, В. Суриков, В. Васнецов, В. Тропинин, 3.</w:t>
            </w:r>
            <w:proofErr w:type="gramEnd"/>
            <w:r w:rsidRPr="00AE1D31">
              <w:rPr>
                <w:rStyle w:val="FontStyle29"/>
                <w:rFonts w:eastAsiaTheme="minorEastAsia"/>
              </w:rPr>
              <w:t xml:space="preserve"> </w:t>
            </w:r>
            <w:proofErr w:type="gramStart"/>
            <w:r w:rsidRPr="00AE1D31">
              <w:rPr>
                <w:rStyle w:val="FontStyle29"/>
                <w:rFonts w:eastAsiaTheme="minorEastAsia"/>
              </w:rPr>
              <w:t>Серебрякова, Б. Кусто</w:t>
            </w:r>
            <w:r w:rsidRPr="00AE1D31">
              <w:rPr>
                <w:rStyle w:val="FontStyle29"/>
                <w:rFonts w:eastAsiaTheme="minorEastAsia"/>
              </w:rPr>
              <w:softHyphen/>
              <w:t>диев).</w:t>
            </w:r>
            <w:proofErr w:type="gramEnd"/>
          </w:p>
          <w:p w:rsidR="00A9322C" w:rsidRPr="00AE1D31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Образ труда в народной культуре. Воспевание труда в произведениях рус</w:t>
            </w:r>
            <w:r w:rsidRPr="00AE1D31">
              <w:rPr>
                <w:rStyle w:val="FontStyle29"/>
                <w:rFonts w:eastAsiaTheme="minorEastAsia"/>
              </w:rPr>
              <w:softHyphen/>
              <w:t>ских художников.</w:t>
            </w:r>
          </w:p>
          <w:p w:rsidR="00A9322C" w:rsidRPr="00AE1D31" w:rsidRDefault="00A9322C" w:rsidP="00634F53">
            <w:pPr>
              <w:pStyle w:val="Style6"/>
              <w:widowControl/>
              <w:spacing w:before="62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Задание 1. </w:t>
            </w:r>
            <w:r w:rsidRPr="00AE1D31">
              <w:rPr>
                <w:rStyle w:val="FontStyle29"/>
                <w:rFonts w:eastAsiaTheme="minorEastAsia"/>
              </w:rPr>
              <w:t>Изображение женских и мужских образов в народных костюмах.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Вариант задания: </w:t>
            </w:r>
            <w:r w:rsidRPr="00AE1D31">
              <w:rPr>
                <w:rStyle w:val="FontStyle29"/>
                <w:rFonts w:eastAsiaTheme="minorEastAsia"/>
              </w:rPr>
              <w:t>изготовление кукол по типу народных тряпичных или лепных фигур.</w:t>
            </w:r>
          </w:p>
          <w:p w:rsidR="00A9322C" w:rsidRPr="00AE1D31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Задание 2. </w:t>
            </w:r>
            <w:r w:rsidRPr="00AE1D31">
              <w:rPr>
                <w:rStyle w:val="FontStyle29"/>
                <w:rFonts w:eastAsiaTheme="minorEastAsia"/>
              </w:rPr>
              <w:t>Изображение сцен тру</w:t>
            </w:r>
            <w:r w:rsidRPr="00AE1D31">
              <w:rPr>
                <w:rStyle w:val="FontStyle29"/>
                <w:rFonts w:eastAsiaTheme="minorEastAsia"/>
              </w:rPr>
              <w:softHyphen/>
              <w:t>да из крестьянской жизни.</w:t>
            </w:r>
          </w:p>
          <w:p w:rsidR="00A9322C" w:rsidRPr="00AE1D31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31"/>
                <w:rFonts w:eastAsiaTheme="minorEastAsia"/>
              </w:rPr>
              <w:t xml:space="preserve">Материалы: </w:t>
            </w:r>
            <w:r w:rsidRPr="00AE1D31">
              <w:rPr>
                <w:rStyle w:val="FontStyle29"/>
                <w:rFonts w:eastAsiaTheme="minorEastAsia"/>
              </w:rPr>
              <w:t>гуашь, кисти, бумага, клей, ножницы.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7"/>
              <w:widowControl/>
              <w:spacing w:before="154" w:line="230" w:lineRule="exact"/>
              <w:ind w:left="142"/>
              <w:jc w:val="right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Приобретать  представление </w:t>
            </w:r>
            <w:proofErr w:type="gramStart"/>
            <w:r w:rsidRPr="00AE1D31">
              <w:rPr>
                <w:rStyle w:val="FontStyle29"/>
                <w:rFonts w:eastAsiaTheme="minorEastAsia"/>
              </w:rPr>
              <w:t>об</w:t>
            </w:r>
            <w:proofErr w:type="gramEnd"/>
          </w:p>
          <w:p w:rsidR="00A9322C" w:rsidRPr="00AE1D31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  <w:rFonts w:eastAsiaTheme="minorEastAsia"/>
              </w:rPr>
            </w:pPr>
            <w:proofErr w:type="gramStart"/>
            <w:r w:rsidRPr="00AE1D31">
              <w:rPr>
                <w:rStyle w:val="FontStyle29"/>
                <w:rFonts w:eastAsiaTheme="minorEastAsia"/>
              </w:rPr>
              <w:t>особенностях</w:t>
            </w:r>
            <w:proofErr w:type="gramEnd"/>
            <w:r w:rsidRPr="00AE1D31">
              <w:rPr>
                <w:rStyle w:val="FontStyle29"/>
                <w:rFonts w:eastAsiaTheme="minorEastAsia"/>
              </w:rPr>
              <w:t xml:space="preserve"> национального образа мужской и женской красоты.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Понимать </w:t>
            </w:r>
            <w:r w:rsidRPr="00AE1D31">
              <w:rPr>
                <w:rStyle w:val="FontStyle29"/>
                <w:rFonts w:eastAsiaTheme="minorEastAsia"/>
              </w:rPr>
              <w:t xml:space="preserve">и </w:t>
            </w:r>
            <w:r w:rsidRPr="00AE1D31">
              <w:rPr>
                <w:rStyle w:val="FontStyle30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29"/>
                <w:rFonts w:eastAsiaTheme="minorEastAsia"/>
              </w:rPr>
              <w:t>конструкцию русского народного костюма.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Приобретать </w:t>
            </w:r>
            <w:r w:rsidRPr="00AE1D31">
              <w:rPr>
                <w:rStyle w:val="FontStyle29"/>
                <w:rFonts w:eastAsiaTheme="minorEastAsia"/>
              </w:rPr>
              <w:t>опыт эмоционального восприятия традиционного народно</w:t>
            </w:r>
            <w:r w:rsidRPr="00AE1D31">
              <w:rPr>
                <w:rStyle w:val="FontStyle29"/>
                <w:rFonts w:eastAsiaTheme="minorEastAsia"/>
              </w:rPr>
              <w:softHyphen/>
              <w:t>го костюма.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Различать </w:t>
            </w:r>
            <w:r w:rsidRPr="00AE1D31">
              <w:rPr>
                <w:rStyle w:val="FontStyle29"/>
                <w:rFonts w:eastAsiaTheme="minorEastAsia"/>
              </w:rPr>
              <w:t>деятельность каждого из Братьев-Мастеров (Мастера Изображе</w:t>
            </w:r>
            <w:r w:rsidRPr="00AE1D31">
              <w:rPr>
                <w:rStyle w:val="FontStyle29"/>
                <w:rFonts w:eastAsiaTheme="minorEastAsia"/>
              </w:rPr>
              <w:softHyphen/>
              <w:t>ния, Мастера Украшения и Мастера Постройки) при создании русского на</w:t>
            </w:r>
            <w:r w:rsidRPr="00AE1D31">
              <w:rPr>
                <w:rStyle w:val="FontStyle29"/>
                <w:rFonts w:eastAsiaTheme="minorEastAsia"/>
              </w:rPr>
              <w:softHyphen/>
              <w:t>родного костюма.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29"/>
                <w:rFonts w:eastAsiaTheme="minorEastAsia"/>
              </w:rPr>
              <w:t xml:space="preserve">и </w:t>
            </w:r>
            <w:r w:rsidRPr="00AE1D31">
              <w:rPr>
                <w:rStyle w:val="FontStyle30"/>
                <w:rFonts w:eastAsiaTheme="minorEastAsia"/>
              </w:rPr>
              <w:t xml:space="preserve">эстетически оценивать </w:t>
            </w:r>
            <w:r w:rsidRPr="00AE1D31">
              <w:rPr>
                <w:rStyle w:val="FontStyle29"/>
                <w:rFonts w:eastAsiaTheme="minorEastAsia"/>
              </w:rPr>
              <w:t>образы человека в произведениях художников.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Создавать </w:t>
            </w:r>
            <w:r w:rsidRPr="00AE1D31">
              <w:rPr>
                <w:rStyle w:val="FontStyle29"/>
                <w:rFonts w:eastAsiaTheme="minorEastAsia"/>
              </w:rPr>
              <w:t>женские и мужские народные образы (портреты).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Овладевать </w:t>
            </w:r>
            <w:r w:rsidRPr="00AE1D31">
              <w:rPr>
                <w:rStyle w:val="FontStyle29"/>
                <w:rFonts w:eastAsiaTheme="minorEastAsia"/>
              </w:rPr>
              <w:t>навыками изображения фигуры человека.</w:t>
            </w:r>
          </w:p>
          <w:p w:rsidR="00A9322C" w:rsidRPr="00AE1D31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143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Изображать </w:t>
            </w:r>
            <w:r w:rsidRPr="00AE1D31">
              <w:rPr>
                <w:rStyle w:val="FontStyle29"/>
                <w:rFonts w:eastAsiaTheme="minorEastAsia"/>
              </w:rPr>
              <w:t>сцены труда из крестьянской жизни.</w:t>
            </w:r>
          </w:p>
        </w:tc>
      </w:tr>
      <w:tr w:rsidR="00A9322C" w:rsidRPr="00AE1D31" w:rsidTr="00A9322C">
        <w:trPr>
          <w:trHeight w:val="1109"/>
        </w:trPr>
        <w:tc>
          <w:tcPr>
            <w:tcW w:w="3592" w:type="dxa"/>
          </w:tcPr>
          <w:p w:rsidR="00A9322C" w:rsidRPr="00AE1D31" w:rsidRDefault="00A9322C" w:rsidP="00634F53">
            <w:pPr>
              <w:pStyle w:val="Style5"/>
              <w:widowControl/>
              <w:spacing w:before="158" w:after="1877" w:line="235" w:lineRule="exact"/>
              <w:ind w:left="142" w:firstLine="0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 w:rsidRPr="00AE1D31">
              <w:rPr>
                <w:rStyle w:val="FontStyle29"/>
                <w:rFonts w:eastAsiaTheme="minorEastAsia"/>
                <w:b/>
                <w:sz w:val="22"/>
                <w:szCs w:val="22"/>
              </w:rPr>
              <w:t>Народные праздники (обобщение темы)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68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Праздник — народный образ радос</w:t>
            </w:r>
            <w:r>
              <w:rPr>
                <w:rStyle w:val="FontStyle29"/>
              </w:rPr>
              <w:softHyphen/>
              <w:t>ти и счастливой жизни.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Роль традиционных народных празд</w:t>
            </w:r>
            <w:r>
              <w:rPr>
                <w:rStyle w:val="FontStyle29"/>
              </w:rPr>
              <w:softHyphen/>
              <w:t>ников в жизни людей.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Образ народного праздника в изоб</w:t>
            </w:r>
            <w:r>
              <w:rPr>
                <w:rStyle w:val="FontStyle29"/>
              </w:rPr>
              <w:softHyphen/>
              <w:t xml:space="preserve">разительном искусстве (Б. Кустодиев, К. </w:t>
            </w:r>
            <w:proofErr w:type="spellStart"/>
            <w:r>
              <w:rPr>
                <w:rStyle w:val="FontStyle29"/>
              </w:rPr>
              <w:t>Юон</w:t>
            </w:r>
            <w:proofErr w:type="spellEnd"/>
            <w:r>
              <w:rPr>
                <w:rStyle w:val="FontStyle29"/>
              </w:rPr>
              <w:t>, Ф. Малявин и др.).</w:t>
            </w:r>
          </w:p>
          <w:p w:rsidR="00A9322C" w:rsidRDefault="00A9322C" w:rsidP="00634F53">
            <w:pPr>
              <w:pStyle w:val="Style6"/>
              <w:widowControl/>
              <w:spacing w:before="187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 xml:space="preserve">создание коллективного панно на тему народного праздника (возможно создание индивидуальных </w:t>
            </w:r>
            <w:r>
              <w:rPr>
                <w:rStyle w:val="FontStyle29"/>
              </w:rPr>
              <w:lastRenderedPageBreak/>
              <w:t>композиционных работ). Тема «Праздник» может быть завершением кол</w:t>
            </w:r>
            <w:r>
              <w:rPr>
                <w:rStyle w:val="FontStyle29"/>
              </w:rPr>
              <w:softHyphen/>
              <w:t>лективной работы, которая велась в течение нескольких занятий.</w:t>
            </w:r>
          </w:p>
          <w:p w:rsidR="00A9322C" w:rsidRPr="0097099F" w:rsidRDefault="00A9322C" w:rsidP="00634F53">
            <w:pPr>
              <w:pStyle w:val="Style6"/>
              <w:widowControl/>
              <w:spacing w:before="187" w:line="230" w:lineRule="exact"/>
              <w:ind w:left="142"/>
              <w:rPr>
                <w:rStyle w:val="FontStyle29"/>
                <w:rFonts w:eastAsiaTheme="minorEastAsia"/>
                <w:i/>
              </w:rPr>
            </w:pPr>
            <w:r>
              <w:rPr>
                <w:rStyle w:val="FontStyle29"/>
                <w:i/>
              </w:rPr>
              <w:t xml:space="preserve">Материалы: </w:t>
            </w:r>
            <w:r w:rsidRPr="0097099F">
              <w:rPr>
                <w:rStyle w:val="FontStyle29"/>
              </w:rPr>
              <w:t>гуашь, кисти, листы бумаги (или обои)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78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Эстетически оценивать </w:t>
            </w:r>
            <w:r>
              <w:rPr>
                <w:rStyle w:val="FontStyle29"/>
              </w:rPr>
              <w:t>красоту и значение народных праздников.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Знать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называть </w:t>
            </w:r>
            <w:r>
              <w:rPr>
                <w:rStyle w:val="FontStyle29"/>
              </w:rPr>
              <w:t>несколько произведений русских художников на тему народных праздников.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индивидуальные композиционные работы и коллективные пан</w:t>
            </w:r>
            <w:r>
              <w:rPr>
                <w:rStyle w:val="FontStyle29"/>
              </w:rPr>
              <w:softHyphen/>
              <w:t>но на тему народного праздника.</w:t>
            </w:r>
          </w:p>
          <w:p w:rsidR="00A9322C" w:rsidRDefault="00A9322C" w:rsidP="00634F53">
            <w:pPr>
              <w:pStyle w:val="Style6"/>
              <w:widowControl/>
              <w:spacing w:after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Овладевать </w:t>
            </w:r>
            <w:r>
              <w:rPr>
                <w:rStyle w:val="FontStyle29"/>
              </w:rPr>
              <w:t>на практике элементарными основами композиции.</w:t>
            </w:r>
          </w:p>
          <w:p w:rsidR="00A9322C" w:rsidRPr="00AE1D31" w:rsidRDefault="00A9322C" w:rsidP="00634F53">
            <w:pPr>
              <w:pStyle w:val="Style7"/>
              <w:widowControl/>
              <w:spacing w:before="154" w:line="230" w:lineRule="exact"/>
              <w:ind w:left="142"/>
              <w:jc w:val="right"/>
              <w:rPr>
                <w:rStyle w:val="FontStyle30"/>
                <w:rFonts w:eastAsiaTheme="minorEastAsia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13"/>
              <w:widowControl/>
              <w:ind w:left="142" w:firstLine="0"/>
              <w:jc w:val="center"/>
              <w:rPr>
                <w:rStyle w:val="FontStyle30"/>
                <w:rFonts w:eastAsiaTheme="minorEastAsia"/>
                <w:sz w:val="24"/>
                <w:szCs w:val="24"/>
              </w:rPr>
            </w:pPr>
            <w:r w:rsidRPr="0097099F">
              <w:rPr>
                <w:rStyle w:val="FontStyle30"/>
                <w:rFonts w:eastAsiaTheme="minorEastAsia"/>
                <w:sz w:val="24"/>
                <w:szCs w:val="24"/>
              </w:rPr>
              <w:lastRenderedPageBreak/>
              <w:t xml:space="preserve">Древние города нашей земли </w:t>
            </w:r>
            <w:r w:rsidRPr="0097099F">
              <w:rPr>
                <w:rStyle w:val="FontStyle29"/>
                <w:rFonts w:eastAsiaTheme="minorEastAsia"/>
                <w:sz w:val="24"/>
                <w:szCs w:val="24"/>
              </w:rPr>
              <w:t xml:space="preserve">(7 </w:t>
            </w:r>
            <w:r w:rsidRPr="0097099F">
              <w:rPr>
                <w:rStyle w:val="FontStyle30"/>
                <w:rFonts w:eastAsiaTheme="minorEastAsia"/>
                <w:sz w:val="24"/>
                <w:szCs w:val="24"/>
              </w:rPr>
              <w:t>ч)</w:t>
            </w:r>
          </w:p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Красота и неповторимость архитектурных ансамблей Древней Руси. Конструктивные особенности русско</w:t>
            </w:r>
            <w:r w:rsidRPr="00AE1D31">
              <w:rPr>
                <w:rStyle w:val="FontStyle29"/>
                <w:rFonts w:eastAsiaTheme="minorEastAsia"/>
              </w:rPr>
              <w:softHyphen/>
              <w:t>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</w:t>
            </w:r>
          </w:p>
          <w:p w:rsidR="00A9322C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>
              <w:rPr>
                <w:rStyle w:val="FontStyle29"/>
                <w:rFonts w:eastAsiaTheme="minorEastAsia"/>
              </w:rPr>
              <w:t>Общ</w:t>
            </w:r>
            <w:r w:rsidRPr="00AE1D31">
              <w:rPr>
                <w:rStyle w:val="FontStyle29"/>
                <w:rFonts w:eastAsiaTheme="minorEastAsia"/>
              </w:rPr>
              <w:t>ий характер и архитектурное своеобразие древних русских городов (Новгород, Псков, Владимир, Суз</w:t>
            </w:r>
            <w:r w:rsidRPr="00AE1D31">
              <w:rPr>
                <w:rStyle w:val="FontStyle29"/>
                <w:rFonts w:eastAsiaTheme="minorEastAsia"/>
              </w:rPr>
              <w:softHyphen/>
              <w:t>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</w:t>
            </w:r>
          </w:p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30"/>
                <w:rFonts w:eastAsiaTheme="minorEastAsia"/>
              </w:rPr>
            </w:pPr>
            <w:r>
              <w:rPr>
                <w:rStyle w:val="FontStyle29"/>
                <w:rFonts w:eastAsiaTheme="minorEastAsia"/>
              </w:rPr>
              <w:t xml:space="preserve"> </w:t>
            </w:r>
            <w:r w:rsidRPr="00AE1D31">
              <w:rPr>
                <w:rStyle w:val="FontStyle29"/>
                <w:rFonts w:eastAsiaTheme="minorEastAsia"/>
              </w:rPr>
              <w:t>Конструктивное и композиционное мышление, чувство пропорций, соотношения частей при формирова</w:t>
            </w:r>
            <w:r w:rsidRPr="00AE1D31">
              <w:rPr>
                <w:rStyle w:val="FontStyle29"/>
                <w:rFonts w:eastAsiaTheme="minorEastAsia"/>
              </w:rPr>
              <w:softHyphen/>
              <w:t>нии образа.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97099F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29"/>
                <w:rFonts w:eastAsiaTheme="minorEastAsia"/>
                <w:b/>
                <w:sz w:val="22"/>
                <w:szCs w:val="22"/>
              </w:rPr>
              <w:t>Родной угол</w:t>
            </w:r>
          </w:p>
        </w:tc>
        <w:tc>
          <w:tcPr>
            <w:tcW w:w="3592" w:type="dxa"/>
          </w:tcPr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jc w:val="left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Образ древнего русского города. Значение выбора места для постройки города. В</w:t>
            </w:r>
            <w:r>
              <w:rPr>
                <w:rStyle w:val="FontStyle29"/>
                <w:rFonts w:eastAsiaTheme="minorEastAsia"/>
              </w:rPr>
              <w:t>печатление, которое произво</w:t>
            </w:r>
            <w:r w:rsidRPr="00AE1D31">
              <w:rPr>
                <w:rStyle w:val="FontStyle29"/>
                <w:rFonts w:eastAsiaTheme="minorEastAsia"/>
              </w:rPr>
              <w:t>дил город при приближении к нему. Крепостные стены и башни. Въездные ворота.</w:t>
            </w:r>
          </w:p>
          <w:p w:rsidR="00A9322C" w:rsidRDefault="00A9322C" w:rsidP="00634F53">
            <w:pPr>
              <w:pStyle w:val="Style6"/>
              <w:widowControl/>
              <w:spacing w:before="187"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Роль пропорций в формировании конструктивного образа города. Поня</w:t>
            </w:r>
            <w:r>
              <w:rPr>
                <w:rStyle w:val="FontStyle29"/>
                <w:rFonts w:eastAsiaTheme="minorEastAsia"/>
              </w:rPr>
              <w:t>тия «вертикаль» и «горизонталь». Их образное восприятие.</w:t>
            </w:r>
          </w:p>
          <w:p w:rsidR="00A9322C" w:rsidRDefault="00A9322C" w:rsidP="00634F53">
            <w:pPr>
              <w:pStyle w:val="Style6"/>
              <w:widowControl/>
              <w:spacing w:before="86" w:line="230" w:lineRule="exact"/>
              <w:ind w:left="142"/>
              <w:rPr>
                <w:rStyle w:val="FontStyle29"/>
                <w:rFonts w:eastAsiaTheme="minorEastAsia"/>
              </w:rPr>
            </w:pPr>
            <w:r>
              <w:rPr>
                <w:rStyle w:val="FontStyle29"/>
                <w:rFonts w:eastAsiaTheme="minorEastAsia"/>
              </w:rPr>
              <w:t>Знакомство с картинами русских художников (</w:t>
            </w:r>
            <w:proofErr w:type="spellStart"/>
            <w:r>
              <w:rPr>
                <w:rStyle w:val="FontStyle29"/>
                <w:rFonts w:eastAsiaTheme="minorEastAsia"/>
              </w:rPr>
              <w:t>А.Васнецова</w:t>
            </w:r>
            <w:proofErr w:type="spellEnd"/>
            <w:r>
              <w:rPr>
                <w:rStyle w:val="FontStyle29"/>
                <w:rFonts w:eastAsiaTheme="minorEastAsia"/>
              </w:rPr>
              <w:t xml:space="preserve">, </w:t>
            </w:r>
            <w:proofErr w:type="spellStart"/>
            <w:r>
              <w:rPr>
                <w:rStyle w:val="FontStyle29"/>
                <w:rFonts w:eastAsiaTheme="minorEastAsia"/>
              </w:rPr>
              <w:t>И.Билибин</w:t>
            </w:r>
            <w:proofErr w:type="spellEnd"/>
            <w:r>
              <w:rPr>
                <w:rStyle w:val="FontStyle29"/>
                <w:rFonts w:eastAsiaTheme="minorEastAsia"/>
              </w:rPr>
              <w:t xml:space="preserve">, </w:t>
            </w:r>
            <w:proofErr w:type="spellStart"/>
            <w:r>
              <w:rPr>
                <w:rStyle w:val="FontStyle29"/>
                <w:rFonts w:eastAsiaTheme="minorEastAsia"/>
              </w:rPr>
              <w:t>Н.Рерих</w:t>
            </w:r>
            <w:proofErr w:type="spellEnd"/>
            <w:r>
              <w:rPr>
                <w:rStyle w:val="FontStyle29"/>
                <w:rFonts w:eastAsiaTheme="minorEastAsia"/>
              </w:rPr>
              <w:t xml:space="preserve">, </w:t>
            </w:r>
            <w:proofErr w:type="spellStart"/>
            <w:r>
              <w:rPr>
                <w:rStyle w:val="FontStyle29"/>
                <w:rFonts w:eastAsiaTheme="minorEastAsia"/>
              </w:rPr>
              <w:t>С.Рябушкин</w:t>
            </w:r>
            <w:proofErr w:type="spellEnd"/>
            <w:r>
              <w:rPr>
                <w:rStyle w:val="FontStyle29"/>
                <w:rFonts w:eastAsiaTheme="minorEastAsia"/>
              </w:rPr>
              <w:t xml:space="preserve"> и др.)</w:t>
            </w:r>
          </w:p>
          <w:p w:rsidR="00A9322C" w:rsidRDefault="00A9322C" w:rsidP="00634F53">
            <w:pPr>
              <w:pStyle w:val="Style6"/>
              <w:widowControl/>
              <w:spacing w:before="86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 Задание: </w:t>
            </w:r>
            <w:r>
              <w:rPr>
                <w:rStyle w:val="FontStyle29"/>
              </w:rPr>
              <w:t>создание макета древнерус</w:t>
            </w:r>
            <w:r>
              <w:rPr>
                <w:rStyle w:val="FontStyle29"/>
              </w:rPr>
              <w:softHyphen/>
              <w:t>ского города (конструирование из бума</w:t>
            </w:r>
            <w:r>
              <w:rPr>
                <w:rStyle w:val="FontStyle29"/>
              </w:rPr>
              <w:softHyphen/>
              <w:t>ги или лепка крепостных стен и башен).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Вариант задания: </w:t>
            </w:r>
            <w:r>
              <w:rPr>
                <w:rStyle w:val="FontStyle29"/>
              </w:rPr>
              <w:t>изобразительный образ города-крепости.</w:t>
            </w:r>
          </w:p>
          <w:p w:rsidR="00A9322C" w:rsidRPr="00AE1D31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  <w:rFonts w:eastAsiaTheme="minorEastAsia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бумага, ножницы, клей или пластилин, стеки; графические ма</w:t>
            </w:r>
            <w:r>
              <w:rPr>
                <w:rStyle w:val="FontStyle29"/>
              </w:rPr>
              <w:softHyphen/>
              <w:t>териалы.</w:t>
            </w:r>
          </w:p>
        </w:tc>
        <w:tc>
          <w:tcPr>
            <w:tcW w:w="3593" w:type="dxa"/>
          </w:tcPr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Понимать </w:t>
            </w:r>
            <w:r w:rsidRPr="00AE1D31">
              <w:rPr>
                <w:rStyle w:val="FontStyle29"/>
                <w:rFonts w:eastAsiaTheme="minorEastAsia"/>
              </w:rPr>
              <w:t xml:space="preserve">и </w:t>
            </w:r>
            <w:r w:rsidRPr="00AE1D31">
              <w:rPr>
                <w:rStyle w:val="FontStyle30"/>
                <w:rFonts w:eastAsiaTheme="minorEastAsia"/>
              </w:rPr>
              <w:t xml:space="preserve">объяснять </w:t>
            </w:r>
            <w:r>
              <w:rPr>
                <w:rStyle w:val="FontStyle29"/>
                <w:rFonts w:eastAsiaTheme="minorEastAsia"/>
              </w:rPr>
              <w:t>роль и зна</w:t>
            </w:r>
            <w:r w:rsidRPr="00AE1D31">
              <w:rPr>
                <w:rStyle w:val="FontStyle29"/>
                <w:rFonts w:eastAsiaTheme="minorEastAsia"/>
              </w:rPr>
              <w:t>чение древнерусской архитектуры.</w:t>
            </w:r>
          </w:p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Знать </w:t>
            </w:r>
            <w:r w:rsidRPr="00AE1D31">
              <w:rPr>
                <w:rStyle w:val="FontStyle29"/>
                <w:rFonts w:eastAsiaTheme="minorEastAsia"/>
              </w:rPr>
              <w:t>конструкцию внутреннего пространства древнерусского города (кремль, торг, посад).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 w:rsidRPr="00AE1D31">
              <w:rPr>
                <w:rStyle w:val="FontStyle30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29"/>
                <w:rFonts w:eastAsiaTheme="minorEastAsia"/>
              </w:rPr>
              <w:t xml:space="preserve">роль пропорций в архитектуре, </w:t>
            </w:r>
            <w:r w:rsidRPr="00AE1D31">
              <w:rPr>
                <w:rStyle w:val="FontStyle30"/>
                <w:rFonts w:eastAsiaTheme="minorEastAsia"/>
              </w:rPr>
              <w:t xml:space="preserve">понимать </w:t>
            </w:r>
            <w:r w:rsidRPr="00AE1D31">
              <w:rPr>
                <w:rStyle w:val="FontStyle29"/>
                <w:rFonts w:eastAsiaTheme="minorEastAsia"/>
              </w:rPr>
              <w:t>образное значе</w:t>
            </w:r>
            <w:r w:rsidRPr="00AE1D31">
              <w:rPr>
                <w:rStyle w:val="FontStyle29"/>
                <w:rFonts w:eastAsiaTheme="minorEastAsia"/>
              </w:rPr>
              <w:softHyphen/>
              <w:t>ние в</w:t>
            </w:r>
            <w:r>
              <w:rPr>
                <w:rStyle w:val="FontStyle29"/>
                <w:rFonts w:eastAsiaTheme="minorEastAsia"/>
              </w:rPr>
              <w:t>ертикалей и горизонталей в орга</w:t>
            </w:r>
            <w:r>
              <w:rPr>
                <w:rStyle w:val="FontStyle29"/>
              </w:rPr>
              <w:softHyphen/>
              <w:t>низации городского пространства.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Знать </w:t>
            </w:r>
            <w:r>
              <w:rPr>
                <w:rStyle w:val="FontStyle29"/>
              </w:rPr>
              <w:t>картины художников, изображающие древнерусские города.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макет древнерусского города.</w:t>
            </w:r>
          </w:p>
          <w:p w:rsidR="00A9322C" w:rsidRPr="00AE1D31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30"/>
                <w:rFonts w:eastAsiaTheme="minorEastAsia"/>
              </w:rPr>
            </w:pPr>
            <w:r>
              <w:rPr>
                <w:rStyle w:val="FontStyle30"/>
              </w:rPr>
              <w:t xml:space="preserve">Эстетически оценивать </w:t>
            </w:r>
            <w:r>
              <w:rPr>
                <w:rStyle w:val="FontStyle29"/>
              </w:rPr>
              <w:t>красоту древнерусской храмовой архитектуры.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97099F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Древние соборы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216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Соборы — святыни города, воплощение красоты, могущества и силы го</w:t>
            </w:r>
            <w:r>
              <w:rPr>
                <w:rStyle w:val="FontStyle29"/>
              </w:rPr>
              <w:softHyphen/>
              <w:t>сударства. Собор — архитектурный и смысловой центр города.</w:t>
            </w:r>
          </w:p>
          <w:p w:rsidR="00A9322C" w:rsidRDefault="00A9322C" w:rsidP="00634F53">
            <w:pPr>
              <w:pStyle w:val="Style5"/>
              <w:widowControl/>
              <w:spacing w:line="240" w:lineRule="auto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Конструкция и символика древне</w:t>
            </w:r>
            <w:r>
              <w:rPr>
                <w:rStyle w:val="FontStyle29"/>
              </w:rPr>
              <w:softHyphen/>
              <w:t>русского каменного храма, смысловое значение его частей. Постройка, украшение и изображение в здании храма. Соотношение пропорций и ритм объемов в организации пространства.</w:t>
            </w:r>
          </w:p>
          <w:p w:rsidR="00A9322C" w:rsidRDefault="00A9322C" w:rsidP="00634F53">
            <w:pPr>
              <w:pStyle w:val="Style6"/>
              <w:widowControl/>
              <w:spacing w:before="48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лепка или постройка макета здания древнерусского каменного храма (для макета города).</w:t>
            </w:r>
          </w:p>
          <w:p w:rsidR="00A9322C" w:rsidRDefault="00A9322C" w:rsidP="00634F53">
            <w:pPr>
              <w:pStyle w:val="Style6"/>
              <w:widowControl/>
              <w:spacing w:line="254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Вариант задания: </w:t>
            </w:r>
            <w:r>
              <w:rPr>
                <w:rStyle w:val="FontStyle29"/>
              </w:rPr>
              <w:t>изображение хра</w:t>
            </w:r>
            <w:r>
              <w:rPr>
                <w:rStyle w:val="FontStyle29"/>
              </w:rPr>
              <w:softHyphen/>
              <w:t>ма.</w:t>
            </w:r>
          </w:p>
          <w:p w:rsidR="00A9322C" w:rsidRPr="00AE1D31" w:rsidRDefault="00A9322C" w:rsidP="00634F53">
            <w:pPr>
              <w:pStyle w:val="Style6"/>
              <w:widowControl/>
              <w:ind w:left="142"/>
              <w:rPr>
                <w:rStyle w:val="FontStyle29"/>
                <w:rFonts w:eastAsiaTheme="minorEastAsia"/>
              </w:rPr>
            </w:pPr>
            <w:proofErr w:type="gramStart"/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пластилин, стеки или бумага, коробки, ножницы, клей; гуашь, кисти, бумага.</w:t>
            </w:r>
            <w:proofErr w:type="gramEnd"/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Получать представление </w:t>
            </w:r>
            <w:r>
              <w:rPr>
                <w:rStyle w:val="FontStyle29"/>
              </w:rPr>
              <w:t>о конструкции здания древнерусского камен</w:t>
            </w:r>
            <w:r>
              <w:rPr>
                <w:rStyle w:val="FontStyle29"/>
              </w:rPr>
              <w:softHyphen/>
              <w:t>ного храма.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Понимать </w:t>
            </w:r>
            <w:r>
              <w:rPr>
                <w:rStyle w:val="FontStyle29"/>
              </w:rPr>
              <w:t>роль пропорций и ритма в архитектуре древних соборов.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Моделировать </w:t>
            </w:r>
            <w:r>
              <w:rPr>
                <w:rStyle w:val="FontStyle29"/>
              </w:rPr>
              <w:t xml:space="preserve">или </w:t>
            </w: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>древнерусский храм (лепка или постройка макета здания; изобразитель</w:t>
            </w:r>
            <w:r>
              <w:rPr>
                <w:rStyle w:val="FontStyle29"/>
              </w:rPr>
              <w:softHyphen/>
              <w:t>ное решение).</w:t>
            </w:r>
          </w:p>
          <w:p w:rsidR="00A9322C" w:rsidRPr="00AE1D31" w:rsidRDefault="00A9322C" w:rsidP="00634F53">
            <w:pPr>
              <w:pStyle w:val="Style14"/>
              <w:widowControl/>
              <w:spacing w:line="230" w:lineRule="exact"/>
              <w:ind w:left="142"/>
              <w:rPr>
                <w:rStyle w:val="FontStyle30"/>
                <w:rFonts w:eastAsiaTheme="minorEastAsia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Города Русской земли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206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Организация внутреннего простран</w:t>
            </w:r>
            <w:r>
              <w:rPr>
                <w:rStyle w:val="FontStyle29"/>
              </w:rPr>
              <w:softHyphen/>
              <w:t>ства города. Кремль, торг, посад — ос</w:t>
            </w:r>
            <w:r>
              <w:rPr>
                <w:rStyle w:val="FontStyle29"/>
              </w:rPr>
              <w:softHyphen/>
              <w:t>новные структурные части города. Раз</w:t>
            </w:r>
            <w:r>
              <w:rPr>
                <w:rStyle w:val="FontStyle29"/>
              </w:rPr>
              <w:softHyphen/>
              <w:t>мещение и характер жилых построек, их соответствие сельскому деревянному дому с усадьбой. Монастыри как произ</w:t>
            </w:r>
            <w:r>
              <w:rPr>
                <w:rStyle w:val="FontStyle29"/>
              </w:rPr>
              <w:softHyphen/>
              <w:t xml:space="preserve">ведения архитектуры и </w:t>
            </w:r>
            <w:proofErr w:type="spellStart"/>
            <w:r>
              <w:rPr>
                <w:rStyle w:val="FontStyle29"/>
              </w:rPr>
              <w:t>их</w:t>
            </w:r>
            <w:proofErr w:type="gramStart"/>
            <w:r>
              <w:rPr>
                <w:rStyle w:val="FontStyle29"/>
              </w:rPr>
              <w:t>.р</w:t>
            </w:r>
            <w:proofErr w:type="gramEnd"/>
            <w:r>
              <w:rPr>
                <w:rStyle w:val="FontStyle29"/>
              </w:rPr>
              <w:t>оль</w:t>
            </w:r>
            <w:proofErr w:type="spellEnd"/>
            <w:r>
              <w:rPr>
                <w:rStyle w:val="FontStyle29"/>
              </w:rPr>
              <w:t xml:space="preserve"> в жиз</w:t>
            </w:r>
            <w:r>
              <w:rPr>
                <w:rStyle w:val="FontStyle29"/>
              </w:rPr>
              <w:softHyphen/>
              <w:t>ни древних городов.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Жители древнерусских городов, со</w:t>
            </w:r>
            <w:r>
              <w:rPr>
                <w:rStyle w:val="FontStyle29"/>
              </w:rPr>
              <w:softHyphen/>
              <w:t>ответствие их одежды архитектурно-предметной среде. Единство конструк</w:t>
            </w:r>
            <w:r>
              <w:rPr>
                <w:rStyle w:val="FontStyle29"/>
              </w:rPr>
              <w:softHyphen/>
              <w:t>ции и декора.</w:t>
            </w:r>
          </w:p>
          <w:p w:rsidR="00A9322C" w:rsidRDefault="00A9322C" w:rsidP="00634F53">
            <w:pPr>
              <w:pStyle w:val="Style6"/>
              <w:widowControl/>
              <w:spacing w:before="62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моделирование жилого на</w:t>
            </w:r>
            <w:r>
              <w:rPr>
                <w:rStyle w:val="FontStyle29"/>
              </w:rPr>
              <w:softHyphen/>
              <w:t>полнения города, завершение постройки макета города (коллективная работа).</w:t>
            </w:r>
          </w:p>
          <w:p w:rsidR="00A9322C" w:rsidRDefault="00A9322C" w:rsidP="00634F53">
            <w:pPr>
              <w:pStyle w:val="Style5"/>
              <w:widowControl/>
              <w:spacing w:line="240" w:lineRule="auto"/>
              <w:ind w:left="142" w:firstLine="0"/>
              <w:rPr>
                <w:rStyle w:val="FontStyle29"/>
              </w:rPr>
            </w:pPr>
            <w:r>
              <w:rPr>
                <w:rStyle w:val="FontStyle31"/>
              </w:rPr>
              <w:t xml:space="preserve">Вариант задания: </w:t>
            </w:r>
            <w:r>
              <w:rPr>
                <w:rStyle w:val="FontStyle29"/>
              </w:rPr>
              <w:t>изображение древнерусского города (внешний или внутренний вид города).</w:t>
            </w:r>
          </w:p>
          <w:p w:rsidR="00A9322C" w:rsidRDefault="00A9322C" w:rsidP="00634F53">
            <w:pPr>
              <w:pStyle w:val="Style6"/>
              <w:widowControl/>
              <w:spacing w:before="5" w:line="226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бумага, коробки, нож</w:t>
            </w:r>
            <w:r>
              <w:rPr>
                <w:rStyle w:val="FontStyle29"/>
              </w:rPr>
              <w:softHyphen/>
              <w:t>ницы, клей; тушь, палочка или гуашь, кисти.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Знать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называть </w:t>
            </w:r>
            <w:r>
              <w:rPr>
                <w:rStyle w:val="FontStyle29"/>
              </w:rPr>
              <w:t>основные структурные части города, сравнивать и оп</w:t>
            </w:r>
            <w:r>
              <w:rPr>
                <w:rStyle w:val="FontStyle29"/>
              </w:rPr>
              <w:softHyphen/>
              <w:t>ределять их функции, назначение.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моделировать </w:t>
            </w:r>
            <w:r>
              <w:rPr>
                <w:rStyle w:val="FontStyle29"/>
              </w:rPr>
              <w:t>наполненное жизнью людей пространство древнерусского города.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Учиться понимать </w:t>
            </w:r>
            <w:r>
              <w:rPr>
                <w:rStyle w:val="FontStyle29"/>
              </w:rPr>
              <w:t>красоту истори</w:t>
            </w:r>
            <w:r>
              <w:rPr>
                <w:rStyle w:val="FontStyle29"/>
              </w:rPr>
              <w:softHyphen/>
              <w:t>ческого образа города и его значение для современной архитектуры.</w:t>
            </w:r>
          </w:p>
          <w:p w:rsidR="00A9322C" w:rsidRDefault="00A9322C" w:rsidP="00634F53">
            <w:pPr>
              <w:pStyle w:val="Style6"/>
              <w:widowControl/>
              <w:spacing w:line="25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Интересоваться </w:t>
            </w:r>
            <w:r>
              <w:rPr>
                <w:rStyle w:val="FontStyle29"/>
              </w:rPr>
              <w:t>историей своей страны.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Древнерусские воины-защитники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87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Образ жизни людей древнерусского города; князь и его дружина, торговый люд. Одежда и оружие воинов: их фор</w:t>
            </w:r>
            <w:r>
              <w:rPr>
                <w:rStyle w:val="FontStyle29"/>
              </w:rPr>
              <w:softHyphen/>
              <w:t>ма и красота. Цвет в одежде, символи</w:t>
            </w:r>
            <w:r>
              <w:rPr>
                <w:rStyle w:val="FontStyle29"/>
              </w:rPr>
              <w:softHyphen/>
              <w:t>ческие значения орнаментов.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Развитие навыков ритмической организации листа, изображения человека.</w:t>
            </w:r>
          </w:p>
          <w:p w:rsidR="00A9322C" w:rsidRDefault="00A9322C" w:rsidP="00634F53">
            <w:pPr>
              <w:pStyle w:val="Style6"/>
              <w:widowControl/>
              <w:spacing w:before="58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древнерусских воинов, княжеской дружины.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 и кисти или мелки,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Знать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называть </w:t>
            </w:r>
            <w:r>
              <w:rPr>
                <w:rStyle w:val="FontStyle29"/>
              </w:rPr>
              <w:t>картины художников, изображающих древнерусских воинов — защитников Родины (В. Вас</w:t>
            </w:r>
            <w:r>
              <w:rPr>
                <w:rStyle w:val="FontStyle29"/>
              </w:rPr>
              <w:softHyphen/>
              <w:t xml:space="preserve">нецов, И. </w:t>
            </w:r>
            <w:proofErr w:type="spellStart"/>
            <w:r>
              <w:rPr>
                <w:rStyle w:val="FontStyle29"/>
              </w:rPr>
              <w:t>Билибин</w:t>
            </w:r>
            <w:proofErr w:type="spellEnd"/>
            <w:r>
              <w:rPr>
                <w:rStyle w:val="FontStyle29"/>
              </w:rPr>
              <w:t>, П. Корин и др.).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>древнерусских воинов  (князя и его дружину).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Овладевать </w:t>
            </w:r>
            <w:r>
              <w:rPr>
                <w:rStyle w:val="FontStyle29"/>
              </w:rPr>
              <w:t>навыками изображе</w:t>
            </w:r>
            <w:r>
              <w:rPr>
                <w:rStyle w:val="FontStyle29"/>
              </w:rPr>
              <w:softHyphen/>
              <w:t>ния фигуры человека.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Новгород. Псков. Владимир и Суздаль. Москва.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Общий характер и архитектурное своеобразие разных городов. Старинный архитектурный образ Новгорода, Пско</w:t>
            </w:r>
            <w:r>
              <w:rPr>
                <w:rStyle w:val="FontStyle29"/>
              </w:rPr>
              <w:softHyphen/>
              <w:t>ва, Владимира, Суздаля (или других тер</w:t>
            </w:r>
            <w:r>
              <w:rPr>
                <w:rStyle w:val="FontStyle29"/>
              </w:rPr>
              <w:softHyphen/>
              <w:t>риториально близких городов). Архи</w:t>
            </w:r>
            <w:r>
              <w:rPr>
                <w:rStyle w:val="FontStyle29"/>
              </w:rPr>
              <w:softHyphen/>
              <w:t>тектурная среда и памятники древнего зодчества Москвы.</w:t>
            </w:r>
          </w:p>
          <w:p w:rsidR="00A9322C" w:rsidRDefault="00A9322C" w:rsidP="00634F53">
            <w:pPr>
              <w:pStyle w:val="Style6"/>
              <w:widowControl/>
              <w:spacing w:before="29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Особый облик города, сформированный историей и характером деятель</w:t>
            </w:r>
            <w:r>
              <w:rPr>
                <w:rStyle w:val="FontStyle29"/>
              </w:rPr>
              <w:softHyphen/>
              <w:t>ности жителей. Расположение города, архитектура знаменитых соборов.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Храмы-памятники в Москве: Покровский собор (храм Василия Блажен</w:t>
            </w:r>
            <w:r>
              <w:rPr>
                <w:rStyle w:val="FontStyle29"/>
              </w:rPr>
              <w:softHyphen/>
              <w:t xml:space="preserve">ного) на Красной площади, каменная шатровая церковь Вознесения в </w:t>
            </w:r>
            <w:proofErr w:type="gramStart"/>
            <w:r>
              <w:rPr>
                <w:rStyle w:val="FontStyle29"/>
              </w:rPr>
              <w:t>Коло</w:t>
            </w:r>
            <w:r>
              <w:rPr>
                <w:rStyle w:val="FontStyle29"/>
              </w:rPr>
              <w:softHyphen/>
              <w:t>менском</w:t>
            </w:r>
            <w:proofErr w:type="gramEnd"/>
            <w:r>
              <w:rPr>
                <w:rStyle w:val="FontStyle29"/>
              </w:rPr>
              <w:t>. Памятники архитектуры в дру</w:t>
            </w:r>
            <w:r>
              <w:rPr>
                <w:rStyle w:val="FontStyle29"/>
              </w:rPr>
              <w:softHyphen/>
              <w:t>гих городах.</w:t>
            </w:r>
          </w:p>
          <w:p w:rsidR="00A9322C" w:rsidRDefault="00A9322C" w:rsidP="00634F53">
            <w:pPr>
              <w:pStyle w:val="Style6"/>
              <w:widowControl/>
              <w:spacing w:before="67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беседа-путешествие — зна</w:t>
            </w:r>
            <w:r>
              <w:rPr>
                <w:rStyle w:val="FontStyle29"/>
              </w:rPr>
              <w:softHyphen/>
              <w:t>комство с исторической архитектурой города.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Вариант задания: </w:t>
            </w:r>
            <w:r>
              <w:rPr>
                <w:rStyle w:val="FontStyle29"/>
              </w:rPr>
              <w:t xml:space="preserve">живописное или графическое изображение </w:t>
            </w:r>
            <w:r>
              <w:rPr>
                <w:rStyle w:val="FontStyle29"/>
              </w:rPr>
              <w:lastRenderedPageBreak/>
              <w:t>древнерусского города (это особенно уместно, ес</w:t>
            </w:r>
            <w:r>
              <w:rPr>
                <w:rStyle w:val="FontStyle29"/>
              </w:rPr>
              <w:softHyphen/>
              <w:t>ли на предыдущих уроках дети занима</w:t>
            </w:r>
            <w:r>
              <w:rPr>
                <w:rStyle w:val="FontStyle29"/>
              </w:rPr>
              <w:softHyphen/>
              <w:t>лись постройкой).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гуашь, кисти, бумага или мелки, монотипия.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06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Уметь анализировать </w:t>
            </w:r>
            <w:r>
              <w:rPr>
                <w:rStyle w:val="FontStyle29"/>
              </w:rPr>
              <w:t>ценность и неповторимость памятников древнерус</w:t>
            </w:r>
            <w:r>
              <w:rPr>
                <w:rStyle w:val="FontStyle29"/>
              </w:rPr>
              <w:softHyphen/>
              <w:t>ской архитектуры.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Воспринимать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эстетически переживать </w:t>
            </w:r>
            <w:r>
              <w:rPr>
                <w:rStyle w:val="FontStyle29"/>
              </w:rPr>
              <w:t>красоту городов, сохранив</w:t>
            </w:r>
            <w:r>
              <w:rPr>
                <w:rStyle w:val="FontStyle29"/>
              </w:rPr>
              <w:softHyphen/>
              <w:t>ших исторический облик, — свидетелей нашей истории.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Выражать </w:t>
            </w:r>
            <w:r>
              <w:rPr>
                <w:rStyle w:val="FontStyle29"/>
              </w:rPr>
              <w:t>свое отношение к архи</w:t>
            </w:r>
            <w:r>
              <w:rPr>
                <w:rStyle w:val="FontStyle29"/>
              </w:rPr>
              <w:softHyphen/>
              <w:t>тектурным и историческим ансамблям древнерусских городов.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Рассуждать </w:t>
            </w:r>
            <w:r>
              <w:rPr>
                <w:rStyle w:val="FontStyle29"/>
              </w:rPr>
              <w:t>об общем и особенном в древнерусской архитектуре разных городов России.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Уметь объяснять </w:t>
            </w:r>
            <w:r>
              <w:rPr>
                <w:rStyle w:val="FontStyle29"/>
              </w:rPr>
              <w:t>значение архитектурных памятников древнего зодче</w:t>
            </w:r>
            <w:r>
              <w:rPr>
                <w:rStyle w:val="FontStyle29"/>
              </w:rPr>
              <w:softHyphen/>
              <w:t>ства для современного общества.</w:t>
            </w:r>
          </w:p>
          <w:p w:rsidR="00A9322C" w:rsidRDefault="00A9322C" w:rsidP="00634F53">
            <w:pPr>
              <w:pStyle w:val="Style6"/>
              <w:widowControl/>
              <w:spacing w:line="25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образ древнерусского го</w:t>
            </w:r>
            <w:r>
              <w:rPr>
                <w:rStyle w:val="FontStyle29"/>
              </w:rPr>
              <w:softHyphen/>
              <w:t>рода.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Узорочье теремов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5"/>
              <w:widowControl/>
              <w:spacing w:before="115" w:line="235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Рост и изменение назначения горо</w:t>
            </w:r>
            <w:r>
              <w:rPr>
                <w:rStyle w:val="FontStyle29"/>
              </w:rPr>
              <w:softHyphen/>
              <w:t>дов — торговых и ремесленных цент</w:t>
            </w:r>
            <w:r>
              <w:rPr>
                <w:rStyle w:val="FontStyle29"/>
              </w:rPr>
              <w:softHyphen/>
              <w:t>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      </w:r>
          </w:p>
          <w:p w:rsidR="00A9322C" w:rsidRDefault="00A9322C" w:rsidP="00634F53">
            <w:pPr>
              <w:pStyle w:val="Style6"/>
              <w:widowControl/>
              <w:spacing w:before="14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Отражение природной красоты в ор</w:t>
            </w:r>
            <w:r>
              <w:rPr>
                <w:rStyle w:val="FontStyle29"/>
              </w:rPr>
              <w:softHyphen/>
              <w:t>наментах (преобладание растительных мотивов). Сказочность и цветовое бо</w:t>
            </w:r>
            <w:r>
              <w:rPr>
                <w:rStyle w:val="FontStyle29"/>
              </w:rPr>
              <w:softHyphen/>
              <w:t>гатство украшений.</w:t>
            </w:r>
          </w:p>
          <w:p w:rsidR="00A9322C" w:rsidRDefault="00A9322C" w:rsidP="00634F53">
            <w:pPr>
              <w:pStyle w:val="Style6"/>
              <w:widowControl/>
              <w:spacing w:before="77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интерьера теремных палат.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листы бумаги для пан</w:t>
            </w:r>
            <w:r>
              <w:rPr>
                <w:rStyle w:val="FontStyle29"/>
              </w:rPr>
              <w:softHyphen/>
              <w:t>но (</w:t>
            </w:r>
            <w:proofErr w:type="gramStart"/>
            <w:r>
              <w:rPr>
                <w:rStyle w:val="FontStyle29"/>
              </w:rPr>
              <w:t>бумага</w:t>
            </w:r>
            <w:proofErr w:type="gramEnd"/>
            <w:r>
              <w:rPr>
                <w:rStyle w:val="FontStyle29"/>
              </w:rPr>
              <w:t xml:space="preserve"> тонированная или цветная), гуашь, кисти.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02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Иметь представление </w:t>
            </w:r>
            <w:r>
              <w:rPr>
                <w:rStyle w:val="FontStyle29"/>
              </w:rPr>
              <w:t>о развитии декора городских архитектурных построек и декоративном украшении ин</w:t>
            </w:r>
            <w:r>
              <w:rPr>
                <w:rStyle w:val="FontStyle29"/>
              </w:rPr>
              <w:softHyphen/>
              <w:t>терьеров (теремных палат).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Различать </w:t>
            </w:r>
            <w:r>
              <w:rPr>
                <w:rStyle w:val="FontStyle29"/>
              </w:rPr>
              <w:t>деятельность каждого из Братьев-Мастеров (Мастер Изображения, Мастер Украшения и Мастер По</w:t>
            </w:r>
            <w:r>
              <w:rPr>
                <w:rStyle w:val="FontStyle29"/>
              </w:rPr>
              <w:softHyphen/>
              <w:t>стройки) при создании теремов и палат.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Выражать в изображении </w:t>
            </w:r>
            <w:r>
              <w:rPr>
                <w:rStyle w:val="FontStyle29"/>
              </w:rPr>
              <w:t>праздничную нарядность, узорочье интерь</w:t>
            </w:r>
            <w:r>
              <w:rPr>
                <w:rStyle w:val="FontStyle29"/>
              </w:rPr>
              <w:softHyphen/>
              <w:t>ера терема (подготовка фона для сле</w:t>
            </w:r>
            <w:r>
              <w:rPr>
                <w:rStyle w:val="FontStyle29"/>
              </w:rPr>
              <w:softHyphen/>
              <w:t>дующего задания).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</w:p>
          <w:p w:rsidR="00A9322C" w:rsidRDefault="00A9322C" w:rsidP="00634F53">
            <w:pPr>
              <w:pStyle w:val="Style6"/>
              <w:widowControl/>
              <w:spacing w:before="206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Пир в теремных палатах (обобщение темы)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226" w:line="226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Роль постройки, украшения и изображения в создании образа древнерус</w:t>
            </w:r>
            <w:r>
              <w:rPr>
                <w:rStyle w:val="FontStyle29"/>
              </w:rPr>
              <w:softHyphen/>
              <w:t>ского города.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Праздник в интерьере царских или княжеских палат: изображение участни</w:t>
            </w:r>
            <w:r>
              <w:rPr>
                <w:rStyle w:val="FontStyle29"/>
              </w:rPr>
              <w:softHyphen/>
              <w:t>ков пира (бояре, боярыни, музыканты, царские стрельцы, прислужники); ков</w:t>
            </w:r>
            <w:r>
              <w:rPr>
                <w:rStyle w:val="FontStyle29"/>
              </w:rPr>
              <w:softHyphen/>
              <w:t>ши и другая посуда на праздничных столах. Длиннополая боярская одежда с травяными узорами.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Стилистическое единство костюмов людей и облика архитектуры, убранства помещений.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Значение старинной архитектуры для современного человека.</w:t>
            </w:r>
          </w:p>
          <w:p w:rsidR="00A9322C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  <w:i/>
              </w:rPr>
              <w:t xml:space="preserve">Задание: </w:t>
            </w:r>
            <w:r>
              <w:rPr>
                <w:rStyle w:val="FontStyle29"/>
              </w:rPr>
              <w:t>создание праздничного панно «Пир в теремных палатах» как обобщенного образа народной культуры (изображение и вклеивание персонажей, предметов; аппликация).</w:t>
            </w:r>
          </w:p>
          <w:p w:rsidR="00A9322C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  <w:i/>
              </w:rPr>
              <w:t xml:space="preserve">Вариант задания: </w:t>
            </w:r>
            <w:r>
              <w:rPr>
                <w:rStyle w:val="FontStyle29"/>
              </w:rPr>
              <w:t>индивидуальные изображения пира (гуашь)</w:t>
            </w:r>
          </w:p>
          <w:p w:rsidR="00A9322C" w:rsidRPr="0097099F" w:rsidRDefault="00A9322C" w:rsidP="00634F53">
            <w:pPr>
              <w:pStyle w:val="Style6"/>
              <w:widowControl/>
              <w:spacing w:before="173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  <w:i/>
              </w:rPr>
              <w:t xml:space="preserve">Материалы: </w:t>
            </w:r>
            <w:r>
              <w:rPr>
                <w:rStyle w:val="FontStyle29"/>
              </w:rPr>
              <w:t>гуашь, кисти, бумага, ножницы, клей.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4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Понимать </w:t>
            </w:r>
            <w:r>
              <w:rPr>
                <w:rStyle w:val="FontStyle29"/>
              </w:rPr>
              <w:t>роль постройки, изобра</w:t>
            </w:r>
            <w:r>
              <w:rPr>
                <w:rStyle w:val="FontStyle29"/>
              </w:rPr>
              <w:softHyphen/>
              <w:t>жения, украшения при создании образа древнерусского города.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изображения на тему праздничного пира в теремных палатах.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многофигурные компо</w:t>
            </w:r>
            <w:r>
              <w:rPr>
                <w:rStyle w:val="FontStyle29"/>
              </w:rPr>
              <w:softHyphen/>
              <w:t>зиции в коллективных панно.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Сотрудничать </w:t>
            </w:r>
            <w:r>
              <w:rPr>
                <w:rStyle w:val="FontStyle29"/>
              </w:rPr>
              <w:t>в процессе создания общей композиции.</w:t>
            </w:r>
          </w:p>
          <w:p w:rsidR="00A9322C" w:rsidRDefault="00A9322C" w:rsidP="00634F53">
            <w:pPr>
              <w:pStyle w:val="Style6"/>
              <w:widowControl/>
              <w:spacing w:before="206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7"/>
              <w:widowControl/>
              <w:spacing w:before="91"/>
              <w:ind w:left="142"/>
              <w:rPr>
                <w:rStyle w:val="FontStyle30"/>
                <w:sz w:val="22"/>
                <w:szCs w:val="22"/>
              </w:rPr>
            </w:pPr>
            <w:r w:rsidRPr="0097099F">
              <w:rPr>
                <w:rStyle w:val="FontStyle30"/>
                <w:sz w:val="22"/>
                <w:szCs w:val="22"/>
              </w:rPr>
              <w:t xml:space="preserve">Каждый народ — художник </w:t>
            </w:r>
            <w:r w:rsidRPr="0097099F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 xml:space="preserve">(11 </w:t>
            </w:r>
            <w:r w:rsidRPr="0097099F">
              <w:rPr>
                <w:rStyle w:val="FontStyle30"/>
                <w:sz w:val="22"/>
                <w:szCs w:val="22"/>
              </w:rPr>
              <w:t>ч)</w:t>
            </w:r>
          </w:p>
          <w:p w:rsidR="00A9322C" w:rsidRDefault="00A9322C" w:rsidP="00634F53">
            <w:pPr>
              <w:pStyle w:val="Style6"/>
              <w:widowControl/>
              <w:spacing w:before="96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Представление о богатстве и многообразии художественных культур мира.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</w:t>
            </w:r>
            <w:r>
              <w:rPr>
                <w:rStyle w:val="FontStyle29"/>
              </w:rPr>
              <w:softHyphen/>
              <w:t>строек и предметов традиционного быта.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Выражение в предметном мире, костюме, укладе жизни представлений о красоте и устройстве мира. Ху</w:t>
            </w:r>
            <w:r>
              <w:rPr>
                <w:rStyle w:val="FontStyle29"/>
              </w:rPr>
              <w:softHyphen/>
              <w:t>дожественная культура — это пространственно-предметный мир, в котором выражается душа народа.</w:t>
            </w:r>
          </w:p>
          <w:p w:rsidR="00A9322C" w:rsidRDefault="00A9322C" w:rsidP="00634F53">
            <w:pPr>
              <w:pStyle w:val="Style6"/>
              <w:widowControl/>
              <w:spacing w:after="211" w:line="250" w:lineRule="exact"/>
              <w:ind w:left="142"/>
              <w:rPr>
                <w:rStyle w:val="FontStyle30"/>
              </w:rPr>
            </w:pPr>
            <w:r>
              <w:rPr>
                <w:rStyle w:val="FontStyle29"/>
              </w:rPr>
      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</w:t>
            </w:r>
            <w:r>
              <w:rPr>
                <w:rStyle w:val="FontStyle29"/>
              </w:rPr>
              <w:softHyphen/>
              <w:t>пониманию.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97099F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 w:rsidRPr="0097099F">
              <w:rPr>
                <w:rStyle w:val="FontStyle29"/>
                <w:b/>
                <w:sz w:val="22"/>
                <w:szCs w:val="22"/>
              </w:rPr>
              <w:lastRenderedPageBreak/>
              <w:t>Страна восходящего солнца. Образ художественной культуры Японии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Художественная культура Японии очень целостна, экзотична и в то же время вписана в современный мир.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Особое поклонение природе в япон</w:t>
            </w:r>
            <w:r>
              <w:rPr>
                <w:rStyle w:val="FontStyle29"/>
              </w:rPr>
              <w:softHyphen/>
              <w:t>ской культуре. Умение видеть бесцен</w:t>
            </w:r>
            <w:r>
              <w:rPr>
                <w:rStyle w:val="FontStyle29"/>
              </w:rPr>
              <w:softHyphen/>
              <w:t>ную красоту каждого маленького момен</w:t>
            </w:r>
            <w:r>
              <w:rPr>
                <w:rStyle w:val="FontStyle29"/>
              </w:rPr>
              <w:softHyphen/>
              <w:t>та жизни, внимание к красоте деталей, их многозначность и символический смысл.</w:t>
            </w:r>
          </w:p>
          <w:p w:rsidR="00A9322C" w:rsidRDefault="00A9322C" w:rsidP="00634F53">
            <w:pPr>
              <w:pStyle w:val="Style6"/>
              <w:widowControl/>
              <w:spacing w:before="19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Японские рисунки-свитки. Искусство каллиграфии.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Японские сады. Традиции любования, созерцания природной красоты.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      </w:r>
          </w:p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Храм-пагода. Изящная конструкция пагоды, напоминающая дерево.</w:t>
            </w:r>
          </w:p>
          <w:p w:rsidR="00A9322C" w:rsidRDefault="00A9322C" w:rsidP="00634F53">
            <w:pPr>
              <w:pStyle w:val="Style5"/>
              <w:widowControl/>
              <w:spacing w:before="43"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Образ женской красоты — изящные ломкие линии, изобразительный орна</w:t>
            </w:r>
            <w:r>
              <w:rPr>
                <w:rStyle w:val="FontStyle29"/>
              </w:rPr>
              <w:softHyphen/>
              <w:t>мент росписи японского платья-кимо</w:t>
            </w:r>
            <w:r>
              <w:rPr>
                <w:rStyle w:val="FontStyle29"/>
              </w:rPr>
              <w:softHyphen/>
              <w:t>но, отсутствие интереса к индивидуаль</w:t>
            </w:r>
            <w:r>
              <w:rPr>
                <w:rStyle w:val="FontStyle29"/>
              </w:rPr>
              <w:softHyphen/>
              <w:t>ности лица. Графичность, хрупкость и ритмическая асимметрия — характерные особенности японского искусства.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Традиционные праздники: «Праздник цветения вишни-сакуры», «Праз</w:t>
            </w:r>
            <w:r>
              <w:rPr>
                <w:rStyle w:val="FontStyle29"/>
              </w:rPr>
              <w:softHyphen/>
              <w:t>дник хризантем» и др.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Особенности изображения, украше</w:t>
            </w:r>
            <w:r>
              <w:rPr>
                <w:rStyle w:val="FontStyle29"/>
              </w:rPr>
              <w:softHyphen/>
              <w:t>ния и постройки в искусстве Японии.</w:t>
            </w:r>
          </w:p>
          <w:p w:rsidR="00A9322C" w:rsidRDefault="00A9322C" w:rsidP="00634F53">
            <w:pPr>
              <w:pStyle w:val="Style6"/>
              <w:widowControl/>
              <w:spacing w:before="77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 1. </w:t>
            </w:r>
            <w:r>
              <w:rPr>
                <w:rStyle w:val="FontStyle29"/>
              </w:rPr>
              <w:t>Изображение природы через характерные детали.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proofErr w:type="gramStart"/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листы мягкой (можно оберточной) бумаги, обрезанные как свиток, акварель (или жидко взятая гу</w:t>
            </w:r>
            <w:r>
              <w:rPr>
                <w:rStyle w:val="FontStyle29"/>
              </w:rPr>
              <w:softHyphen/>
              <w:t>ашь), тушь, мягкая кисть.</w:t>
            </w:r>
            <w:proofErr w:type="gramEnd"/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 2. </w:t>
            </w:r>
            <w:r>
              <w:rPr>
                <w:rStyle w:val="FontStyle29"/>
              </w:rPr>
              <w:t>Изображение японок в кимоно, передача характерных черт ли</w:t>
            </w:r>
            <w:r>
              <w:rPr>
                <w:rStyle w:val="FontStyle29"/>
              </w:rPr>
              <w:softHyphen/>
              <w:t>ца, прически, волнообразного движе</w:t>
            </w:r>
            <w:r>
              <w:rPr>
                <w:rStyle w:val="FontStyle29"/>
              </w:rPr>
              <w:softHyphen/>
              <w:t>ния фигуры.</w:t>
            </w:r>
          </w:p>
          <w:p w:rsidR="00A9322C" w:rsidRDefault="00A9322C" w:rsidP="00634F53">
            <w:pPr>
              <w:pStyle w:val="Style6"/>
              <w:widowControl/>
              <w:spacing w:line="24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Вариант задания: </w:t>
            </w:r>
            <w:r>
              <w:rPr>
                <w:rStyle w:val="FontStyle29"/>
              </w:rPr>
              <w:t xml:space="preserve">выполнение в объеме или </w:t>
            </w:r>
            <w:proofErr w:type="spellStart"/>
            <w:r>
              <w:rPr>
                <w:rStyle w:val="FontStyle29"/>
              </w:rPr>
              <w:t>полуобъеме</w:t>
            </w:r>
            <w:proofErr w:type="spellEnd"/>
            <w:r>
              <w:rPr>
                <w:rStyle w:val="FontStyle29"/>
              </w:rPr>
              <w:t xml:space="preserve"> бумажной куклы в кимоно.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 3. </w:t>
            </w:r>
            <w:r>
              <w:rPr>
                <w:rStyle w:val="FontStyle29"/>
              </w:rPr>
              <w:t>Создание коллективного панно «Праздник цветения вишни-саку</w:t>
            </w:r>
            <w:r>
              <w:rPr>
                <w:rStyle w:val="FontStyle29"/>
              </w:rPr>
              <w:softHyphen/>
              <w:t>ры» или «Праздник хризантем» (плос</w:t>
            </w:r>
            <w:r>
              <w:rPr>
                <w:rStyle w:val="FontStyle29"/>
              </w:rPr>
              <w:softHyphen/>
              <w:t>костной или пространственный коллаж).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proofErr w:type="gramStart"/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большие листы бумаги, гуашь или акварель, пастель, каран</w:t>
            </w:r>
            <w:r>
              <w:rPr>
                <w:rStyle w:val="FontStyle29"/>
              </w:rPr>
              <w:softHyphen/>
              <w:t>даши, ножницы, клей.</w:t>
            </w:r>
            <w:proofErr w:type="gramEnd"/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</w:p>
          <w:p w:rsidR="00A9322C" w:rsidRDefault="00A9322C" w:rsidP="00634F53">
            <w:pPr>
              <w:pStyle w:val="Style6"/>
              <w:widowControl/>
              <w:spacing w:before="226" w:line="226" w:lineRule="exact"/>
              <w:ind w:left="142"/>
              <w:rPr>
                <w:rStyle w:val="FontStyle29"/>
              </w:rPr>
            </w:pP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4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Обрести знания </w:t>
            </w:r>
            <w:r>
              <w:rPr>
                <w:rStyle w:val="FontStyle29"/>
              </w:rPr>
              <w:t>о многообразии представлений народов мира о красоте.</w:t>
            </w:r>
          </w:p>
          <w:p w:rsidR="00A9322C" w:rsidRDefault="00A9322C" w:rsidP="00634F53">
            <w:pPr>
              <w:pStyle w:val="Style6"/>
              <w:widowControl/>
              <w:spacing w:before="48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Иметь интерес </w:t>
            </w:r>
            <w:r>
              <w:rPr>
                <w:rStyle w:val="FontStyle29"/>
              </w:rPr>
              <w:t>к иной и необычной художественной культуре.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Иметь представления </w:t>
            </w:r>
            <w:r>
              <w:rPr>
                <w:rStyle w:val="FontStyle29"/>
              </w:rPr>
              <w:t>о целостности и внутренней обоснованности различных  художественных культур.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Воспринимать </w:t>
            </w:r>
            <w:r>
              <w:rPr>
                <w:rStyle w:val="FontStyle29"/>
              </w:rPr>
              <w:t>эстетический харак</w:t>
            </w:r>
            <w:r>
              <w:rPr>
                <w:rStyle w:val="FontStyle29"/>
              </w:rPr>
              <w:softHyphen/>
              <w:t>тер традиционного для Японии пони</w:t>
            </w:r>
            <w:r>
              <w:rPr>
                <w:rStyle w:val="FontStyle29"/>
              </w:rPr>
              <w:softHyphen/>
              <w:t>мания красоты природы.</w:t>
            </w:r>
          </w:p>
          <w:p w:rsidR="00A9322C" w:rsidRDefault="00A9322C" w:rsidP="00634F53">
            <w:pPr>
              <w:pStyle w:val="Style6"/>
              <w:widowControl/>
              <w:spacing w:before="19" w:line="22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Иметь представление </w:t>
            </w:r>
            <w:r>
              <w:rPr>
                <w:rStyle w:val="FontStyle29"/>
              </w:rPr>
              <w:t>об образе традиционных японских построек и конструкции здания храма (пагоды).</w:t>
            </w:r>
          </w:p>
          <w:p w:rsidR="00A9322C" w:rsidRDefault="00A9322C" w:rsidP="00634F53">
            <w:pPr>
              <w:pStyle w:val="Style6"/>
              <w:widowControl/>
              <w:spacing w:before="10" w:line="22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Сопоставлять </w:t>
            </w:r>
            <w:r>
              <w:rPr>
                <w:rStyle w:val="FontStyle29"/>
              </w:rPr>
              <w:t>традиционные пред</w:t>
            </w:r>
            <w:r>
              <w:rPr>
                <w:rStyle w:val="FontStyle29"/>
              </w:rPr>
              <w:softHyphen/>
              <w:t>ставления о красоте русской и япон</w:t>
            </w:r>
            <w:r>
              <w:rPr>
                <w:rStyle w:val="FontStyle29"/>
              </w:rPr>
              <w:softHyphen/>
              <w:t>ской женщин.</w:t>
            </w:r>
          </w:p>
          <w:p w:rsidR="00A9322C" w:rsidRDefault="00A9322C" w:rsidP="00634F53">
            <w:pPr>
              <w:pStyle w:val="Style6"/>
              <w:widowControl/>
              <w:spacing w:before="19" w:line="22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Понимать </w:t>
            </w:r>
            <w:r>
              <w:rPr>
                <w:rStyle w:val="FontStyle29"/>
              </w:rPr>
              <w:t>особенности изображе</w:t>
            </w:r>
            <w:r>
              <w:rPr>
                <w:rStyle w:val="FontStyle29"/>
              </w:rPr>
              <w:softHyphen/>
              <w:t>ния, украшения и постройки в искус</w:t>
            </w:r>
            <w:r>
              <w:rPr>
                <w:rStyle w:val="FontStyle29"/>
              </w:rPr>
              <w:softHyphen/>
              <w:t>стве Японии.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30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30"/>
                <w:b w:val="0"/>
              </w:rPr>
              <w:t>природу через детали, характерные для японского искусства (ветки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навыки.</w:t>
            </w:r>
            <w:r>
              <w:rPr>
                <w:rStyle w:val="FontStyle30"/>
              </w:rPr>
              <w:t xml:space="preserve"> 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женский образ в национальной одежде в традициях японского искусства.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образ праздника в Япо</w:t>
            </w:r>
            <w:r>
              <w:rPr>
                <w:rStyle w:val="FontStyle29"/>
              </w:rPr>
              <w:softHyphen/>
              <w:t>нии в коллективном панно.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Приобретать новые навыки </w:t>
            </w:r>
            <w:r>
              <w:rPr>
                <w:rStyle w:val="FontStyle29"/>
              </w:rPr>
              <w:t>в изображении природы и человека, новые конструктивные навыки, новые композиционные навыки.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Приобретать новые умения </w:t>
            </w:r>
            <w:r>
              <w:rPr>
                <w:rStyle w:val="FontStyle29"/>
              </w:rPr>
              <w:t>в работе с выразительными средствами ху</w:t>
            </w:r>
            <w:r>
              <w:rPr>
                <w:rStyle w:val="FontStyle29"/>
              </w:rPr>
              <w:softHyphen/>
              <w:t>дожественных материалов.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Осваивать </w:t>
            </w:r>
            <w:r>
              <w:rPr>
                <w:rStyle w:val="FontStyle29"/>
              </w:rPr>
              <w:t>новые эстетические представления о поэтической красоте мира.</w:t>
            </w:r>
          </w:p>
          <w:p w:rsidR="00A9322C" w:rsidRPr="0097099F" w:rsidRDefault="00A9322C" w:rsidP="00634F53">
            <w:pPr>
              <w:pStyle w:val="Style6"/>
              <w:widowControl/>
              <w:spacing w:before="24" w:line="230" w:lineRule="exact"/>
              <w:ind w:left="142"/>
              <w:rPr>
                <w:rStyle w:val="FontStyle30"/>
                <w:b w:val="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Народы гор и степей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Разнообразие природы нашей планеты и способность человека жить в са</w:t>
            </w:r>
            <w:r>
              <w:rPr>
                <w:rStyle w:val="FontStyle29"/>
              </w:rPr>
              <w:softHyphen/>
              <w:t>мых разных природных условиях. Связь художественного образа культуры с при</w:t>
            </w:r>
            <w:r>
              <w:rPr>
                <w:rStyle w:val="FontStyle29"/>
              </w:rPr>
              <w:softHyphen/>
              <w:t>родными условиями жизни народа. Изобретательность человека в построе</w:t>
            </w:r>
            <w:r>
              <w:rPr>
                <w:rStyle w:val="FontStyle29"/>
              </w:rPr>
              <w:softHyphen/>
              <w:t>нии своего мира.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Поселения в горах. Растущие вверх каменные постройки с плоскими кры</w:t>
            </w:r>
            <w:r>
              <w:rPr>
                <w:rStyle w:val="FontStyle29"/>
              </w:rPr>
              <w:softHyphen/>
              <w:t>шами. Крепостной характер поселений. Традиции, род занятий людей; костюм и орнаменты.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Художественные традиции в культуре народов степей. Юрта как произ</w:t>
            </w:r>
            <w:r>
              <w:rPr>
                <w:rStyle w:val="FontStyle29"/>
              </w:rPr>
              <w:softHyphen/>
              <w:t>ведение архитектуры. Образ степного мира в конструкции юрты. Утварь и ко</w:t>
            </w:r>
            <w:r>
              <w:rPr>
                <w:rStyle w:val="FontStyle29"/>
              </w:rPr>
              <w:softHyphen/>
              <w:t>жаная посуда. Орнамент и его значе</w:t>
            </w:r>
            <w:r>
              <w:rPr>
                <w:rStyle w:val="FontStyle29"/>
              </w:rPr>
              <w:softHyphen/>
              <w:t>ние; природные мотивы орнамента, его связь с разнотравным ковром степи.</w:t>
            </w:r>
          </w:p>
          <w:p w:rsidR="00A9322C" w:rsidRDefault="00A9322C" w:rsidP="00634F53">
            <w:pPr>
              <w:pStyle w:val="Style6"/>
              <w:widowControl/>
              <w:spacing w:before="77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жизни в степи и красоты пустых пространств (раз</w:t>
            </w:r>
            <w:r>
              <w:rPr>
                <w:rStyle w:val="FontStyle29"/>
              </w:rPr>
              <w:softHyphen/>
              <w:t>витие живописных навыков).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jc w:val="right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гуашь, кисти,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34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Понимать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объяснять </w:t>
            </w:r>
            <w:r>
              <w:rPr>
                <w:rStyle w:val="FontStyle29"/>
              </w:rPr>
              <w:t>разнообра</w:t>
            </w:r>
            <w:r>
              <w:rPr>
                <w:rStyle w:val="FontStyle29"/>
              </w:rPr>
              <w:softHyphen/>
              <w:t>зие и красоту природы различных ре</w:t>
            </w:r>
            <w:r>
              <w:rPr>
                <w:rStyle w:val="FontStyle29"/>
              </w:rPr>
              <w:softHyphen/>
              <w:t>гионов нашей страны, способность че</w:t>
            </w:r>
            <w:r>
              <w:rPr>
                <w:rStyle w:val="FontStyle29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 xml:space="preserve">сцены жизни людей в степи и в горах, </w:t>
            </w:r>
            <w:r>
              <w:rPr>
                <w:rStyle w:val="FontStyle30"/>
              </w:rPr>
              <w:t xml:space="preserve">передавать </w:t>
            </w:r>
            <w:r>
              <w:rPr>
                <w:rStyle w:val="FontStyle29"/>
              </w:rPr>
              <w:t>красоту пустых пространств и величия горного пейзажа.</w:t>
            </w:r>
          </w:p>
          <w:p w:rsidR="00A9322C" w:rsidRDefault="00A9322C" w:rsidP="00634F53">
            <w:pPr>
              <w:pStyle w:val="Style6"/>
              <w:widowControl/>
              <w:spacing w:before="10" w:after="2242" w:line="230" w:lineRule="exact"/>
              <w:ind w:left="142"/>
              <w:rPr>
                <w:rStyle w:val="FontStyle30"/>
              </w:rPr>
            </w:pPr>
            <w:r>
              <w:rPr>
                <w:rStyle w:val="FontStyle30"/>
              </w:rPr>
              <w:t xml:space="preserve">Овладевать </w:t>
            </w:r>
            <w:r>
              <w:rPr>
                <w:rStyle w:val="FontStyle29"/>
              </w:rPr>
              <w:t>живописными навыка</w:t>
            </w:r>
            <w:r>
              <w:rPr>
                <w:rStyle w:val="FontStyle29"/>
              </w:rPr>
              <w:softHyphen/>
              <w:t>ми в процессе создания самостоятель</w:t>
            </w:r>
            <w:r>
              <w:rPr>
                <w:rStyle w:val="FontStyle29"/>
              </w:rPr>
              <w:softHyphen/>
              <w:t>ной творческой работы.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Города в пустыне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 xml:space="preserve">Города в пустыне. Мощные </w:t>
            </w:r>
            <w:proofErr w:type="spellStart"/>
            <w:r>
              <w:rPr>
                <w:rStyle w:val="FontStyle29"/>
              </w:rPr>
              <w:t>порталь</w:t>
            </w:r>
            <w:proofErr w:type="spellEnd"/>
            <w:r>
              <w:rPr>
                <w:rStyle w:val="FontStyle29"/>
              </w:rPr>
              <w:t>-но-купольные постройки с толстыми стенами из глины, их сходство со ста</w:t>
            </w:r>
            <w:r>
              <w:rPr>
                <w:rStyle w:val="FontStyle29"/>
              </w:rPr>
              <w:softHyphen/>
              <w:t>ном кочевников. Глина — главный строительный материал. Крепостные стены.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Здание мечети: купол, торжественно украшенный огромный вход — пор</w:t>
            </w:r>
            <w:r>
              <w:rPr>
                <w:rStyle w:val="FontStyle29"/>
              </w:rPr>
              <w:softHyphen/>
              <w:t>тал. Минареты. Мавзолеи.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Орнаментальный характер культуры. Лазурные узорчатые изразцы. Сплошная вязь орнаментов и ограничения на изображения людей.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Торговая площадь — самое многолюдное место города.</w:t>
            </w:r>
          </w:p>
          <w:p w:rsidR="00A9322C" w:rsidRDefault="00A9322C" w:rsidP="00634F53">
            <w:pPr>
              <w:pStyle w:val="Style6"/>
              <w:widowControl/>
              <w:spacing w:before="72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создание образа древнего среднеазиатского города (аппликация на цветной бумаге или макет основных архитектурных построек).</w:t>
            </w:r>
          </w:p>
          <w:p w:rsidR="00A9322C" w:rsidRDefault="00A9322C" w:rsidP="00634F53">
            <w:pPr>
              <w:pStyle w:val="Style6"/>
              <w:widowControl/>
              <w:spacing w:line="24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цветная бумага, мелки, ножницы, клей.</w:t>
            </w:r>
          </w:p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Характеризовать </w:t>
            </w:r>
            <w:r>
              <w:rPr>
                <w:rStyle w:val="FontStyle29"/>
              </w:rPr>
              <w:t>особенности художественной культуры Средней Азии.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Объяснять </w:t>
            </w:r>
            <w:r>
              <w:rPr>
                <w:rStyle w:val="FontStyle29"/>
              </w:rPr>
              <w:t>связь архитектурных по</w:t>
            </w:r>
            <w:r>
              <w:rPr>
                <w:rStyle w:val="FontStyle29"/>
              </w:rPr>
              <w:softHyphen/>
              <w:t>строек с особенностями природы и при</w:t>
            </w:r>
            <w:r>
              <w:rPr>
                <w:rStyle w:val="FontStyle29"/>
              </w:rPr>
              <w:softHyphen/>
              <w:t>родных материалов.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образ древнего средне</w:t>
            </w:r>
            <w:r>
              <w:rPr>
                <w:rStyle w:val="FontStyle29"/>
              </w:rPr>
              <w:softHyphen/>
              <w:t>азиатского города.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Овладевать </w:t>
            </w:r>
            <w:r>
              <w:rPr>
                <w:rStyle w:val="FontStyle29"/>
              </w:rPr>
              <w:t>навыками конструиро</w:t>
            </w:r>
            <w:r>
              <w:rPr>
                <w:rStyle w:val="FontStyle29"/>
              </w:rPr>
              <w:softHyphen/>
              <w:t>вания из бумаги и орнаментальной гра</w:t>
            </w:r>
            <w:r>
              <w:rPr>
                <w:rStyle w:val="FontStyle29"/>
              </w:rPr>
              <w:softHyphen/>
              <w:t>фики.</w:t>
            </w:r>
          </w:p>
          <w:p w:rsidR="00A9322C" w:rsidRDefault="00A9322C" w:rsidP="00634F53">
            <w:pPr>
              <w:pStyle w:val="Style6"/>
              <w:widowControl/>
              <w:spacing w:before="34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t>Древняя Эллада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216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Особое значение искусства Древней Греции для культуры Европы и России.</w:t>
            </w:r>
          </w:p>
          <w:p w:rsidR="00A9322C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Образ греческой природы. Мифоло</w:t>
            </w:r>
            <w:r>
              <w:rPr>
                <w:rStyle w:val="FontStyle29"/>
              </w:rPr>
              <w:softHyphen/>
              <w:t>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Древнегреческий храм и его соразмерность, гармония с природой. Храм как совершенное произведение разума человека и украшение пейзажа. Кон</w:t>
            </w:r>
            <w:r>
              <w:rPr>
                <w:rStyle w:val="FontStyle29"/>
              </w:rPr>
              <w:softHyphen/>
              <w:t xml:space="preserve">струкция храма. Древнегреческий ордер и его типы. </w:t>
            </w:r>
            <w:r>
              <w:rPr>
                <w:rStyle w:val="FontStyle29"/>
              </w:rPr>
              <w:lastRenderedPageBreak/>
              <w:t>Афинский Акрополь — главный памятник греческой культуры. Гармоническое согласие всех видов ис</w:t>
            </w:r>
            <w:r>
              <w:rPr>
                <w:rStyle w:val="FontStyle29"/>
              </w:rPr>
              <w:softHyphen/>
              <w:t>кусств в едином ансамбле.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Конструктивность в греческом понимании красоты мира. Роль пропор</w:t>
            </w:r>
            <w:r>
              <w:rPr>
                <w:rStyle w:val="FontStyle29"/>
              </w:rPr>
              <w:softHyphen/>
              <w:t>ций в образе построек.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Красота построения человеческого тела — «архитектура» тела, воспетая гре</w:t>
            </w:r>
            <w:r>
              <w:rPr>
                <w:rStyle w:val="FontStyle29"/>
              </w:rPr>
              <w:softHyphen/>
              <w:t>ками. Скульптура. Восхищение гармо</w:t>
            </w:r>
            <w:r>
              <w:rPr>
                <w:rStyle w:val="FontStyle29"/>
              </w:rPr>
              <w:softHyphen/>
              <w:t>ничным человеком — особенность ми</w:t>
            </w:r>
            <w:r>
              <w:rPr>
                <w:rStyle w:val="FontStyle29"/>
              </w:rPr>
              <w:softHyphen/>
              <w:t>ропонимания.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Искусство греческой вазописи. Рас</w:t>
            </w:r>
            <w:r>
              <w:rPr>
                <w:rStyle w:val="FontStyle29"/>
              </w:rPr>
              <w:softHyphen/>
              <w:t>сказ о повседневной жизни.</w:t>
            </w:r>
          </w:p>
          <w:p w:rsidR="00A9322C" w:rsidRDefault="00A9322C" w:rsidP="00634F53">
            <w:pPr>
              <w:pStyle w:val="Style6"/>
              <w:widowControl/>
              <w:spacing w:line="24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 xml:space="preserve">Праздники: Олимпийские игры, праздник </w:t>
            </w:r>
            <w:proofErr w:type="gramStart"/>
            <w:r>
              <w:rPr>
                <w:rStyle w:val="FontStyle29"/>
              </w:rPr>
              <w:t>Великих</w:t>
            </w:r>
            <w:proofErr w:type="gramEnd"/>
            <w:r>
              <w:rPr>
                <w:rStyle w:val="FontStyle29"/>
              </w:rPr>
              <w:t xml:space="preserve"> </w:t>
            </w:r>
            <w:proofErr w:type="spellStart"/>
            <w:r>
              <w:rPr>
                <w:rStyle w:val="FontStyle29"/>
              </w:rPr>
              <w:t>Панафиней</w:t>
            </w:r>
            <w:proofErr w:type="spellEnd"/>
            <w:r>
              <w:rPr>
                <w:rStyle w:val="FontStyle29"/>
              </w:rPr>
              <w:t>. Особенности изображения, украше</w:t>
            </w:r>
            <w:r>
              <w:rPr>
                <w:rStyle w:val="FontStyle29"/>
              </w:rPr>
              <w:softHyphen/>
              <w:t>ния и постройки в искусстве древних греков.</w:t>
            </w:r>
          </w:p>
          <w:p w:rsidR="00A9322C" w:rsidRDefault="00A9322C" w:rsidP="00634F53">
            <w:pPr>
              <w:pStyle w:val="Style6"/>
              <w:widowControl/>
              <w:spacing w:before="53" w:line="23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греческих храмов (</w:t>
            </w:r>
            <w:proofErr w:type="spellStart"/>
            <w:r>
              <w:rPr>
                <w:rStyle w:val="FontStyle29"/>
              </w:rPr>
              <w:t>полуобъемные</w:t>
            </w:r>
            <w:proofErr w:type="spellEnd"/>
            <w:r>
              <w:rPr>
                <w:rStyle w:val="FontStyle29"/>
              </w:rPr>
              <w:t xml:space="preserve"> или плоские ап</w:t>
            </w:r>
            <w:r>
              <w:rPr>
                <w:rStyle w:val="FontStyle29"/>
              </w:rPr>
              <w:softHyphen/>
              <w:t>пликации) для панно или объемное моделирование из бумаги; изображение фигур олимпийских спортсменов и участников праздничного шествия; соз</w:t>
            </w:r>
            <w:r>
              <w:rPr>
                <w:rStyle w:val="FontStyle29"/>
              </w:rPr>
              <w:softHyphen/>
              <w:t>дание коллективного панно «Древне</w:t>
            </w:r>
            <w:r>
              <w:rPr>
                <w:rStyle w:val="FontStyle29"/>
              </w:rPr>
              <w:softHyphen/>
              <w:t>греческий праздник» (пейзаж, храмовые постройки, праздничное шествие или Олимпийские игры).</w:t>
            </w:r>
          </w:p>
          <w:p w:rsidR="00A9322C" w:rsidRDefault="00A9322C" w:rsidP="00634F53">
            <w:pPr>
              <w:pStyle w:val="Style6"/>
              <w:widowControl/>
              <w:spacing w:line="25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бумага, ножницы, клей; гуашь, кисти.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16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Эстетически воспринимать </w:t>
            </w:r>
            <w:r>
              <w:rPr>
                <w:rStyle w:val="FontStyle29"/>
              </w:rPr>
              <w:t xml:space="preserve">произведения искусства Древней Греции, </w:t>
            </w:r>
            <w:r>
              <w:rPr>
                <w:rStyle w:val="FontStyle30"/>
              </w:rPr>
              <w:t xml:space="preserve">выражать </w:t>
            </w:r>
            <w:r>
              <w:rPr>
                <w:rStyle w:val="FontStyle29"/>
              </w:rPr>
              <w:t>свое отношение к ним.</w:t>
            </w:r>
          </w:p>
          <w:p w:rsidR="00A9322C" w:rsidRDefault="00A9322C" w:rsidP="00634F53">
            <w:pPr>
              <w:pStyle w:val="Style5"/>
              <w:widowControl/>
              <w:spacing w:before="19" w:line="240" w:lineRule="auto"/>
              <w:ind w:left="142" w:firstLine="0"/>
              <w:rPr>
                <w:rStyle w:val="FontStyle29"/>
              </w:rPr>
            </w:pPr>
            <w:r>
              <w:rPr>
                <w:rStyle w:val="FontStyle30"/>
              </w:rPr>
              <w:t xml:space="preserve">Уметь отличать </w:t>
            </w:r>
            <w:r>
              <w:rPr>
                <w:rStyle w:val="FontStyle29"/>
              </w:rPr>
              <w:t>древнегреческие скульптурные и архитектурные произведения.</w:t>
            </w:r>
          </w:p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Уметь характеризовать </w:t>
            </w:r>
            <w:r>
              <w:rPr>
                <w:rStyle w:val="FontStyle29"/>
              </w:rPr>
              <w:t>отличительные черты и конструктивные эле</w:t>
            </w:r>
            <w:r>
              <w:rPr>
                <w:rStyle w:val="FontStyle29"/>
              </w:rPr>
              <w:softHyphen/>
              <w:t>менты древнегреческого храма, измене</w:t>
            </w:r>
            <w:r>
              <w:rPr>
                <w:rStyle w:val="FontStyle29"/>
              </w:rPr>
              <w:softHyphen/>
              <w:t>ние образа при изменении пропорций постройки.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Моделировать </w:t>
            </w:r>
            <w:r>
              <w:rPr>
                <w:rStyle w:val="FontStyle29"/>
              </w:rPr>
              <w:t>из бумаги конструк</w:t>
            </w:r>
            <w:r>
              <w:rPr>
                <w:rStyle w:val="FontStyle29"/>
              </w:rPr>
              <w:softHyphen/>
              <w:t>цию греческих храмов.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Осваивать </w:t>
            </w:r>
            <w:r>
              <w:rPr>
                <w:rStyle w:val="FontStyle29"/>
              </w:rPr>
              <w:t>основы конструкции, соотношение основных пропорций фигуры человека.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>олимпийских спортсменов (фигуры в движении) и участ</w:t>
            </w:r>
            <w:r>
              <w:rPr>
                <w:rStyle w:val="FontStyle29"/>
              </w:rPr>
              <w:softHyphen/>
              <w:t>ников праздничного шествия (фигуры в традиционных одеждах).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коллективные панно на тему древнегреческих праздников.</w:t>
            </w:r>
          </w:p>
          <w:p w:rsidR="00A9322C" w:rsidRDefault="00A9322C" w:rsidP="00634F53">
            <w:pPr>
              <w:pStyle w:val="Style6"/>
              <w:widowControl/>
              <w:spacing w:before="34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701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Европейские города Средневековья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97" w:line="24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Образ готических городов средневе</w:t>
            </w:r>
            <w:r>
              <w:rPr>
                <w:rStyle w:val="FontStyle29"/>
              </w:rPr>
              <w:softHyphen/>
              <w:t>ковой Европы. Узкие улицы и сплош</w:t>
            </w:r>
            <w:r>
              <w:rPr>
                <w:rStyle w:val="FontStyle29"/>
              </w:rPr>
              <w:softHyphen/>
              <w:t>ные фасады каменных домов.</w:t>
            </w:r>
          </w:p>
          <w:p w:rsidR="00A9322C" w:rsidRDefault="00A9322C" w:rsidP="00634F53">
            <w:pPr>
              <w:pStyle w:val="Style6"/>
              <w:widowControl/>
              <w:ind w:left="142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Образ готического храма. Его вели</w:t>
            </w:r>
            <w:r>
              <w:rPr>
                <w:rStyle w:val="FontStyle29"/>
              </w:rPr>
              <w:softHyphen/>
              <w:t>чие и устремленность вверх. Готиче</w:t>
            </w:r>
            <w:r>
              <w:rPr>
                <w:rStyle w:val="FontStyle29"/>
              </w:rPr>
              <w:softHyphen/>
              <w:t>ские витражи и производимое ими впе</w:t>
            </w:r>
            <w:r>
              <w:rPr>
                <w:rStyle w:val="FontStyle29"/>
              </w:rPr>
              <w:softHyphen/>
              <w:t>чатление. Портал храма. Средневековая скульптура.</w:t>
            </w:r>
          </w:p>
          <w:p w:rsidR="00A9322C" w:rsidRDefault="00A9322C" w:rsidP="00634F53">
            <w:pPr>
              <w:pStyle w:val="Style6"/>
              <w:widowControl/>
              <w:spacing w:line="25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Ратуша и центральная площадь го</w:t>
            </w:r>
            <w:r>
              <w:rPr>
                <w:rStyle w:val="FontStyle29"/>
              </w:rPr>
              <w:softHyphen/>
              <w:t>рода.</w:t>
            </w:r>
          </w:p>
          <w:p w:rsidR="00A9322C" w:rsidRDefault="00A9322C" w:rsidP="00634F53">
            <w:pPr>
              <w:pStyle w:val="Style5"/>
              <w:widowControl/>
              <w:spacing w:line="230" w:lineRule="exact"/>
              <w:ind w:left="142" w:firstLine="0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Городская толпа, сословное разделение людей. Ремесленные цеха, их эмб</w:t>
            </w:r>
            <w:r>
              <w:rPr>
                <w:rStyle w:val="FontStyle29"/>
              </w:rPr>
              <w:softHyphen/>
              <w:t>лемы и одежды. Средневековые готи</w:t>
            </w:r>
            <w:r>
              <w:rPr>
                <w:rStyle w:val="FontStyle29"/>
              </w:rPr>
              <w:softHyphen/>
              <w:t>ческие костюмы, их вертикальные ли</w:t>
            </w:r>
            <w:r>
              <w:rPr>
                <w:rStyle w:val="FontStyle29"/>
              </w:rPr>
              <w:softHyphen/>
              <w:t>нии, удлиненные пропорции.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Единство форм костюма и архитектуры, общее в их конструкции и укра</w:t>
            </w:r>
            <w:r>
              <w:rPr>
                <w:rStyle w:val="FontStyle29"/>
              </w:rPr>
              <w:softHyphen/>
              <w:t>шениях.</w:t>
            </w:r>
          </w:p>
          <w:p w:rsidR="00A9322C" w:rsidRDefault="00A9322C" w:rsidP="00634F53">
            <w:pPr>
              <w:pStyle w:val="Style6"/>
              <w:widowControl/>
              <w:spacing w:before="82"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поэтапная работа над пан</w:t>
            </w:r>
            <w:r>
              <w:rPr>
                <w:rStyle w:val="FontStyle29"/>
              </w:rPr>
              <w:softHyphen/>
              <w:t>но «Площадь средневекового города» (или «Праздник цехов ремесленников на городской площади») с подготови</w:t>
            </w:r>
            <w:r>
              <w:rPr>
                <w:rStyle w:val="FontStyle29"/>
              </w:rPr>
              <w:softHyphen/>
              <w:t>тельными этапами изучения архитекту</w:t>
            </w:r>
            <w:r>
              <w:rPr>
                <w:rStyle w:val="FontStyle29"/>
              </w:rPr>
              <w:softHyphen/>
              <w:t>ры, одежды человека и его окружения (предметный мир).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proofErr w:type="gramStart"/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цветная и тонированная бумага, гуашь, кисти (или пастель), ножницы, клей.</w:t>
            </w:r>
            <w:proofErr w:type="gramEnd"/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01"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30"/>
              </w:rPr>
              <w:t xml:space="preserve">Видеть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объяснять </w:t>
            </w:r>
            <w:r>
              <w:rPr>
                <w:rStyle w:val="FontStyle29"/>
              </w:rPr>
              <w:t>единство форм костюма и архитектуры, общее в их конструкции и украшениях.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30"/>
              </w:rPr>
              <w:t xml:space="preserve">Использовать </w:t>
            </w:r>
            <w:r>
              <w:rPr>
                <w:rStyle w:val="FontStyle29"/>
              </w:rPr>
              <w:t>выразительные возможности пропорций в практической творческой работе.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коллективное панно.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jc w:val="both"/>
              <w:rPr>
                <w:rStyle w:val="FontStyle29"/>
              </w:rPr>
            </w:pPr>
            <w:r>
              <w:rPr>
                <w:rStyle w:val="FontStyle30"/>
              </w:rPr>
              <w:t xml:space="preserve">Использовать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развивать </w:t>
            </w:r>
            <w:r>
              <w:rPr>
                <w:rStyle w:val="FontStyle29"/>
              </w:rPr>
              <w:t>навыки конструирования из бумаги (фасад храма).</w:t>
            </w:r>
          </w:p>
          <w:p w:rsidR="00A9322C" w:rsidRDefault="00A9322C" w:rsidP="00634F53">
            <w:pPr>
              <w:pStyle w:val="Style6"/>
              <w:widowControl/>
              <w:ind w:left="142"/>
              <w:jc w:val="both"/>
              <w:rPr>
                <w:rStyle w:val="FontStyle29"/>
              </w:rPr>
            </w:pPr>
            <w:r>
              <w:rPr>
                <w:rStyle w:val="FontStyle30"/>
              </w:rPr>
              <w:t xml:space="preserve">Развивать </w:t>
            </w:r>
            <w:r>
              <w:rPr>
                <w:rStyle w:val="FontStyle29"/>
              </w:rPr>
              <w:t>навыки изображения человека в условиях новой образной си</w:t>
            </w:r>
            <w:r>
              <w:rPr>
                <w:rStyle w:val="FontStyle29"/>
              </w:rPr>
              <w:softHyphen/>
              <w:t>стемы.</w:t>
            </w:r>
          </w:p>
          <w:p w:rsidR="00A9322C" w:rsidRDefault="00A9322C" w:rsidP="00634F53">
            <w:pPr>
              <w:pStyle w:val="Style6"/>
              <w:widowControl/>
              <w:spacing w:before="216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  <w:r>
              <w:rPr>
                <w:rStyle w:val="FontStyle29"/>
                <w:rFonts w:eastAsiaTheme="minorEastAsia"/>
                <w:b/>
                <w:sz w:val="22"/>
                <w:szCs w:val="22"/>
              </w:rPr>
              <w:lastRenderedPageBreak/>
              <w:t>Многообразие художественных культур в мире (обобщение темы)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97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Художественные культуры мира — это пространственно-предметный мир, в котором выражается душа народа.</w:t>
            </w:r>
          </w:p>
          <w:p w:rsidR="00A9322C" w:rsidRDefault="00A9322C" w:rsidP="00634F53">
            <w:pPr>
              <w:pStyle w:val="Style5"/>
              <w:widowControl/>
              <w:spacing w:before="10"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Влияние особенностей природы на характер традиционных построек, гармонию жилья с природой, образ красо</w:t>
            </w:r>
            <w:r>
              <w:rPr>
                <w:rStyle w:val="FontStyle29"/>
              </w:rPr>
              <w:softHyphen/>
              <w:t>ты человека, народные праздники (образ благополучия, красоты, счастья в пред</w:t>
            </w:r>
            <w:r>
              <w:rPr>
                <w:rStyle w:val="FontStyle29"/>
              </w:rPr>
              <w:softHyphen/>
              <w:t>ставлении этого народа).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Выставка работ и беседа на тему «Каждый народ — художник».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Понимание разности творческой работы в разных культурах.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</w:p>
          <w:p w:rsidR="00A9322C" w:rsidRDefault="00A9322C" w:rsidP="00634F53">
            <w:pPr>
              <w:pStyle w:val="Style6"/>
              <w:widowControl/>
              <w:spacing w:before="216" w:line="230" w:lineRule="exact"/>
              <w:ind w:left="142"/>
              <w:rPr>
                <w:rStyle w:val="FontStyle29"/>
              </w:rPr>
            </w:pP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Осознавать </w:t>
            </w:r>
            <w:r>
              <w:rPr>
                <w:rStyle w:val="FontStyle29"/>
              </w:rPr>
              <w:t>цельность каждой культуры, естественную взаимосвязь ее про</w:t>
            </w:r>
            <w:r>
              <w:rPr>
                <w:rStyle w:val="FontStyle29"/>
              </w:rPr>
              <w:softHyphen/>
              <w:t>явлений.</w:t>
            </w:r>
          </w:p>
          <w:p w:rsidR="00A9322C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30"/>
              </w:rPr>
              <w:t xml:space="preserve">Рассуждать </w:t>
            </w:r>
            <w:r>
              <w:rPr>
                <w:rStyle w:val="FontStyle29"/>
              </w:rPr>
              <w:t>о богатстве и многообразии художественных культур народов мира.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Узнавать </w:t>
            </w:r>
            <w:r>
              <w:rPr>
                <w:rStyle w:val="FontStyle29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Соотносить </w:t>
            </w:r>
            <w:r>
              <w:rPr>
                <w:rStyle w:val="FontStyle29"/>
              </w:rPr>
              <w:t>особенности традиционной культуры народов мира в вы</w:t>
            </w:r>
            <w:r>
              <w:rPr>
                <w:rStyle w:val="FontStyle29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30"/>
              </w:rPr>
            </w:pPr>
            <w:r>
              <w:rPr>
                <w:rStyle w:val="FontStyle30"/>
              </w:rPr>
              <w:t xml:space="preserve">Осознать </w:t>
            </w:r>
            <w:r>
              <w:rPr>
                <w:rStyle w:val="FontStyle29"/>
              </w:rPr>
              <w:t>как прекрасное то, что человечество столь богато разными художественными культурами.</w:t>
            </w:r>
          </w:p>
        </w:tc>
      </w:tr>
      <w:tr w:rsidR="00A9322C" w:rsidRPr="00AE1D31" w:rsidTr="00A9322C">
        <w:trPr>
          <w:trHeight w:val="1289"/>
        </w:trPr>
        <w:tc>
          <w:tcPr>
            <w:tcW w:w="10777" w:type="dxa"/>
            <w:gridSpan w:val="3"/>
          </w:tcPr>
          <w:p w:rsidR="00A9322C" w:rsidRPr="0097099F" w:rsidRDefault="00A9322C" w:rsidP="00634F53">
            <w:pPr>
              <w:pStyle w:val="Style7"/>
              <w:widowControl/>
              <w:spacing w:before="91"/>
              <w:ind w:left="142"/>
              <w:rPr>
                <w:rStyle w:val="FontStyle30"/>
                <w:sz w:val="22"/>
                <w:szCs w:val="22"/>
              </w:rPr>
            </w:pPr>
            <w:r w:rsidRPr="0097099F">
              <w:rPr>
                <w:rStyle w:val="FontStyle30"/>
                <w:sz w:val="22"/>
                <w:szCs w:val="22"/>
              </w:rPr>
              <w:t>Искусство объединяет народы (8 ч)</w:t>
            </w:r>
          </w:p>
          <w:p w:rsidR="00A9322C" w:rsidRDefault="00A9322C" w:rsidP="00634F53">
            <w:pPr>
              <w:pStyle w:val="Style6"/>
              <w:widowControl/>
              <w:spacing w:before="72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От представлений о великом многообразии культур мира — к представлению о едином для всех народов понимании красоты и безобразия, коренных явлений жизни. Вечные темы в искусстве: материнство, уваже</w:t>
            </w:r>
            <w:r>
              <w:rPr>
                <w:rStyle w:val="FontStyle29"/>
              </w:rPr>
              <w:softHyphen/>
              <w:t>ние к старшим, защита Отечества, способность сопереживать людям, способность утверждать добро.</w:t>
            </w:r>
          </w:p>
          <w:p w:rsidR="00A9322C" w:rsidRDefault="00A9322C" w:rsidP="00634F53">
            <w:pPr>
              <w:pStyle w:val="Style6"/>
              <w:widowControl/>
              <w:spacing w:after="293" w:line="230" w:lineRule="exact"/>
              <w:ind w:left="142"/>
              <w:rPr>
                <w:rStyle w:val="FontStyle30"/>
              </w:rPr>
            </w:pPr>
            <w:r>
              <w:rPr>
                <w:rStyle w:val="FontStyle29"/>
              </w:rPr>
      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</w:t>
            </w:r>
            <w:r>
              <w:rPr>
                <w:rStyle w:val="FontStyle29"/>
              </w:rPr>
              <w:softHyphen/>
              <w:t>ва — творчество зрителя, влияющее на его внутренний мир и представления о жизни.</w:t>
            </w:r>
          </w:p>
        </w:tc>
      </w:tr>
      <w:tr w:rsidR="00A9322C" w:rsidRPr="00AE1D31" w:rsidTr="00A9322C">
        <w:trPr>
          <w:trHeight w:val="985"/>
        </w:trPr>
        <w:tc>
          <w:tcPr>
            <w:tcW w:w="3592" w:type="dxa"/>
          </w:tcPr>
          <w:p w:rsidR="00A9322C" w:rsidRPr="0097099F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 w:rsidRPr="0097099F">
              <w:rPr>
                <w:rStyle w:val="FontStyle29"/>
                <w:b/>
                <w:sz w:val="22"/>
                <w:szCs w:val="22"/>
              </w:rPr>
              <w:t>Материнство</w:t>
            </w:r>
          </w:p>
          <w:p w:rsidR="00A9322C" w:rsidRDefault="00A9322C" w:rsidP="00634F53">
            <w:pPr>
              <w:pStyle w:val="Style14"/>
              <w:widowControl/>
              <w:spacing w:line="240" w:lineRule="auto"/>
              <w:ind w:left="142"/>
              <w:jc w:val="left"/>
              <w:rPr>
                <w:rStyle w:val="FontStyle29"/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 искусстве всех народов есть тема воспевания материнства — матери, даю</w:t>
            </w:r>
            <w:r>
              <w:rPr>
                <w:rStyle w:val="FontStyle29"/>
              </w:rPr>
              <w:softHyphen/>
              <w:t>щей жизнь. Тема материнства — вечная тема в искусстве.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jc w:val="right"/>
              <w:rPr>
                <w:rStyle w:val="FontStyle29"/>
              </w:rPr>
            </w:pPr>
            <w:r>
              <w:rPr>
                <w:rStyle w:val="FontStyle29"/>
              </w:rPr>
              <w:t xml:space="preserve">Великие произведения искусства на </w:t>
            </w:r>
            <w:proofErr w:type="spellStart"/>
            <w:proofErr w:type="gramStart"/>
            <w:r>
              <w:rPr>
                <w:rStyle w:val="FontStyle29"/>
              </w:rPr>
              <w:t>на</w:t>
            </w:r>
            <w:proofErr w:type="spellEnd"/>
            <w:proofErr w:type="gramEnd"/>
            <w:r>
              <w:rPr>
                <w:rStyle w:val="FontStyle29"/>
              </w:rPr>
              <w:t xml:space="preserve"> тему материнства: образ Богоматери в русском и западноевропейском ис</w:t>
            </w:r>
            <w:r>
              <w:rPr>
                <w:rStyle w:val="FontStyle29"/>
              </w:rPr>
              <w:softHyphen/>
              <w:t>кусстве, тема материнства в искусстве XX века.</w:t>
            </w:r>
          </w:p>
          <w:p w:rsidR="00A9322C" w:rsidRDefault="00A9322C" w:rsidP="00634F53">
            <w:pPr>
              <w:pStyle w:val="Style5"/>
              <w:widowControl/>
              <w:spacing w:line="23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 xml:space="preserve">  Развитие навыков творческого вос</w:t>
            </w:r>
            <w:r>
              <w:rPr>
                <w:rStyle w:val="FontStyle29"/>
              </w:rPr>
              <w:softHyphen/>
              <w:t>приятия произведений искусства и на</w:t>
            </w:r>
            <w:r>
              <w:rPr>
                <w:rStyle w:val="FontStyle29"/>
              </w:rPr>
              <w:softHyphen/>
              <w:t>выков композиционного изображения.</w:t>
            </w:r>
          </w:p>
          <w:p w:rsidR="00A9322C" w:rsidRDefault="00A9322C" w:rsidP="00634F53">
            <w:pPr>
              <w:pStyle w:val="Style6"/>
              <w:widowControl/>
              <w:spacing w:before="120" w:line="230" w:lineRule="exact"/>
              <w:ind w:left="142"/>
              <w:rPr>
                <w:rStyle w:val="FontStyle29"/>
              </w:rPr>
            </w:pPr>
            <w:proofErr w:type="gramStart"/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(по пред</w:t>
            </w:r>
            <w:r>
              <w:rPr>
                <w:rStyle w:val="FontStyle29"/>
              </w:rPr>
              <w:softHyphen/>
              <w:t>ставлению) матери и дитя, их единства, ласки, т. е. отношения друг к другу.</w:t>
            </w:r>
            <w:proofErr w:type="gramEnd"/>
          </w:p>
          <w:p w:rsidR="00A9322C" w:rsidRDefault="00A9322C" w:rsidP="00634F53">
            <w:pPr>
              <w:pStyle w:val="Style6"/>
              <w:widowControl/>
              <w:spacing w:before="5" w:line="226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гуашь, кисти или пас</w:t>
            </w:r>
            <w:r>
              <w:rPr>
                <w:rStyle w:val="FontStyle29"/>
              </w:rPr>
              <w:softHyphen/>
              <w:t>тель,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 w:rsidRPr="0097099F">
              <w:rPr>
                <w:rStyle w:val="FontStyle29"/>
                <w:b/>
              </w:rPr>
              <w:t>Узнавать</w:t>
            </w:r>
            <w:r>
              <w:rPr>
                <w:rStyle w:val="FontStyle29"/>
              </w:rPr>
              <w:t xml:space="preserve"> и </w:t>
            </w:r>
            <w:r w:rsidRPr="0097099F">
              <w:rPr>
                <w:rStyle w:val="FontStyle29"/>
                <w:b/>
              </w:rPr>
              <w:t>приводить</w:t>
            </w:r>
            <w:r>
              <w:rPr>
                <w:rStyle w:val="FontStyle29"/>
              </w:rPr>
              <w:t xml:space="preserve"> примеры произведений искусств, выражающих красоту материнства.</w:t>
            </w:r>
          </w:p>
          <w:p w:rsidR="00A9322C" w:rsidRDefault="00A9322C" w:rsidP="00634F53">
            <w:pPr>
              <w:pStyle w:val="Style6"/>
              <w:widowControl/>
              <w:spacing w:before="14"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 xml:space="preserve">Рассказывать о своих впечатлениях от общения с произведениями искусства, </w:t>
            </w:r>
            <w:r>
              <w:rPr>
                <w:rStyle w:val="FontStyle30"/>
              </w:rPr>
              <w:t xml:space="preserve">анализировать </w:t>
            </w:r>
            <w:r>
              <w:rPr>
                <w:rStyle w:val="FontStyle29"/>
              </w:rPr>
              <w:t>выразительные средства произведений.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Развивать </w:t>
            </w:r>
            <w:r>
              <w:rPr>
                <w:rStyle w:val="FontStyle29"/>
              </w:rPr>
              <w:t>навыки композицион</w:t>
            </w:r>
            <w:r>
              <w:rPr>
                <w:rStyle w:val="FontStyle29"/>
              </w:rPr>
              <w:softHyphen/>
              <w:t>ного изображения.</w:t>
            </w:r>
          </w:p>
          <w:p w:rsidR="00A9322C" w:rsidRDefault="00A9322C" w:rsidP="00634F53">
            <w:pPr>
              <w:pStyle w:val="Style6"/>
              <w:widowControl/>
              <w:spacing w:before="10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>образ материнства (мать и дитя), опираясь на впечатления от произведений искусства и жизни.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97099F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>
              <w:rPr>
                <w:rStyle w:val="FontStyle29"/>
                <w:b/>
                <w:sz w:val="22"/>
                <w:szCs w:val="22"/>
              </w:rPr>
              <w:t xml:space="preserve">Мудрость старости 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82" w:line="226" w:lineRule="exact"/>
              <w:ind w:left="142"/>
              <w:rPr>
                <w:rStyle w:val="FontStyle29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Style w:val="FontStyle29"/>
              </w:rPr>
              <w:t>Красота внешняя и красота внутренняя, выражающая богатство духов</w:t>
            </w:r>
            <w:r>
              <w:rPr>
                <w:rStyle w:val="FontStyle29"/>
              </w:rPr>
              <w:softHyphen/>
              <w:t>ной жизни человека.</w:t>
            </w:r>
          </w:p>
          <w:p w:rsidR="00A9322C" w:rsidRDefault="00A9322C" w:rsidP="00634F53">
            <w:pPr>
              <w:pStyle w:val="Style5"/>
              <w:widowControl/>
              <w:spacing w:line="24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Красота связи поколений, мудрости доброты. Уважение к старости в тради</w:t>
            </w:r>
            <w:r>
              <w:rPr>
                <w:rStyle w:val="FontStyle29"/>
              </w:rPr>
              <w:softHyphen/>
              <w:t xml:space="preserve">циях художественной культуры разных народов. </w:t>
            </w:r>
          </w:p>
          <w:p w:rsidR="00A9322C" w:rsidRDefault="00A9322C" w:rsidP="00634F53">
            <w:pPr>
              <w:pStyle w:val="Style5"/>
              <w:widowControl/>
              <w:spacing w:line="240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Выражение мудрости старости в произведениях искусства (портреты Рембрандта, автопортреты Леонардо да Вин</w:t>
            </w:r>
            <w:r>
              <w:rPr>
                <w:rStyle w:val="FontStyle29"/>
              </w:rPr>
              <w:softHyphen/>
              <w:t>чи, Эль Греко и т.д.).</w:t>
            </w:r>
          </w:p>
          <w:p w:rsidR="00A9322C" w:rsidRDefault="00A9322C" w:rsidP="00634F53">
            <w:pPr>
              <w:pStyle w:val="Style6"/>
              <w:widowControl/>
              <w:spacing w:before="58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любимого по</w:t>
            </w:r>
            <w:r>
              <w:rPr>
                <w:rStyle w:val="FontStyle29"/>
              </w:rPr>
              <w:softHyphen/>
              <w:t>жилого человека, передача стремления выразить его внутренний мир.</w:t>
            </w:r>
          </w:p>
          <w:p w:rsidR="00A9322C" w:rsidRDefault="00A9322C" w:rsidP="00634F53">
            <w:pPr>
              <w:pStyle w:val="Style6"/>
              <w:widowControl/>
              <w:spacing w:line="25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lastRenderedPageBreak/>
              <w:t xml:space="preserve">Материалы: </w:t>
            </w:r>
            <w:r>
              <w:rPr>
                <w:rStyle w:val="FontStyle29"/>
              </w:rPr>
              <w:t>гуашь или мелки, пас</w:t>
            </w:r>
            <w:r>
              <w:rPr>
                <w:rStyle w:val="FontStyle29"/>
              </w:rPr>
              <w:softHyphen/>
              <w:t>тель,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58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Развивать </w:t>
            </w:r>
            <w:r>
              <w:rPr>
                <w:rStyle w:val="FontStyle29"/>
              </w:rPr>
              <w:t>навыки восприятия произведений искусства.</w:t>
            </w:r>
          </w:p>
          <w:p w:rsidR="00A9322C" w:rsidRDefault="00A9322C" w:rsidP="00634F53">
            <w:pPr>
              <w:pStyle w:val="Style6"/>
              <w:widowControl/>
              <w:spacing w:before="5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Наблюдать </w:t>
            </w:r>
            <w:r>
              <w:rPr>
                <w:rStyle w:val="FontStyle29"/>
              </w:rPr>
              <w:t>проявления духовного мира в лицах близких людей.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30"/>
              </w:rPr>
            </w:pPr>
            <w:r>
              <w:rPr>
                <w:rStyle w:val="FontStyle30"/>
              </w:rPr>
              <w:t xml:space="preserve">Создавать </w:t>
            </w:r>
            <w:r>
              <w:rPr>
                <w:rStyle w:val="FontStyle29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>
              <w:rPr>
                <w:rStyle w:val="FontStyle29"/>
              </w:rPr>
              <w:softHyphen/>
              <w:t>ний).</w:t>
            </w: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>
              <w:rPr>
                <w:rStyle w:val="FontStyle29"/>
                <w:b/>
                <w:sz w:val="22"/>
                <w:szCs w:val="22"/>
              </w:rPr>
              <w:lastRenderedPageBreak/>
              <w:t xml:space="preserve">Сопереживание 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62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Искусство разных народов несет в себе опыт сострадания, сочувствия, вы</w:t>
            </w:r>
            <w:r>
              <w:rPr>
                <w:rStyle w:val="FontStyle29"/>
              </w:rPr>
              <w:softHyphen/>
              <w:t>зывает сопереживание зрителя. Искус</w:t>
            </w:r>
            <w:r>
              <w:rPr>
                <w:rStyle w:val="FontStyle29"/>
              </w:rPr>
              <w:softHyphen/>
              <w:t>ство воздействует на наши чувства.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 xml:space="preserve">Изображение печали и страдания в искусстве. Через искусство художник выражает свое сочувствие </w:t>
            </w:r>
            <w:proofErr w:type="gramStart"/>
            <w:r>
              <w:rPr>
                <w:rStyle w:val="FontStyle29"/>
              </w:rPr>
              <w:t>страдающим</w:t>
            </w:r>
            <w:proofErr w:type="gramEnd"/>
            <w:r>
              <w:rPr>
                <w:rStyle w:val="FontStyle29"/>
              </w:rPr>
              <w:t>, учит сопереживать чужому горю, чужо</w:t>
            </w:r>
            <w:r>
              <w:rPr>
                <w:rStyle w:val="FontStyle29"/>
              </w:rPr>
              <w:softHyphen/>
              <w:t>му страданию.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Искусство служит единению людей в преодолении бед и трудностей.</w:t>
            </w:r>
          </w:p>
          <w:p w:rsidR="00A9322C" w:rsidRDefault="00A9322C" w:rsidP="00634F53">
            <w:pPr>
              <w:pStyle w:val="Style6"/>
              <w:widowControl/>
              <w:spacing w:before="125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создание рисунка с драматическим сюжетом, придуманным авто</w:t>
            </w:r>
            <w:r>
              <w:rPr>
                <w:rStyle w:val="FontStyle29"/>
              </w:rPr>
              <w:softHyphen/>
              <w:t>ром (больное животное, погибшее де</w:t>
            </w:r>
            <w:r>
              <w:rPr>
                <w:rStyle w:val="FontStyle29"/>
              </w:rPr>
              <w:softHyphen/>
              <w:t>рево и т. п.).</w:t>
            </w:r>
          </w:p>
          <w:p w:rsidR="00A9322C" w:rsidRDefault="00A9322C" w:rsidP="00634F53">
            <w:pPr>
              <w:pStyle w:val="Style6"/>
              <w:widowControl/>
              <w:spacing w:line="245" w:lineRule="exact"/>
              <w:ind w:left="142"/>
              <w:rPr>
                <w:sz w:val="20"/>
                <w:szCs w:val="20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 (черная или белая), кисти,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7"/>
              <w:widowControl/>
              <w:spacing w:before="67" w:line="235" w:lineRule="exact"/>
              <w:ind w:left="142"/>
              <w:jc w:val="right"/>
              <w:rPr>
                <w:rStyle w:val="FontStyle29"/>
              </w:rPr>
            </w:pPr>
            <w:r>
              <w:rPr>
                <w:rStyle w:val="FontStyle30"/>
              </w:rPr>
              <w:t xml:space="preserve">Уметь объяснять, рассуждать, </w:t>
            </w:r>
            <w:r>
              <w:rPr>
                <w:rStyle w:val="FontStyle29"/>
              </w:rPr>
              <w:t>как</w:t>
            </w:r>
          </w:p>
          <w:p w:rsidR="00A9322C" w:rsidRDefault="00A9322C" w:rsidP="00634F53">
            <w:pPr>
              <w:pStyle w:val="Style5"/>
              <w:widowControl/>
              <w:spacing w:line="235" w:lineRule="exact"/>
              <w:ind w:left="142" w:firstLine="0"/>
              <w:rPr>
                <w:rStyle w:val="FontStyle29"/>
              </w:rPr>
            </w:pPr>
            <w:r>
              <w:rPr>
                <w:rStyle w:val="FontStyle29"/>
              </w:rPr>
              <w:t>в произведениях искусства выражается печальное и трагическое содержание.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Эмоционально откликаться </w:t>
            </w:r>
            <w:r>
              <w:rPr>
                <w:rStyle w:val="FontStyle29"/>
              </w:rPr>
              <w:t>на об</w:t>
            </w:r>
            <w:r>
              <w:rPr>
                <w:rStyle w:val="FontStyle29"/>
              </w:rPr>
              <w:softHyphen/>
              <w:t>разы страдания в произведениях искусства, пробуждающих чувства печали и участия.</w:t>
            </w:r>
          </w:p>
          <w:p w:rsidR="00A9322C" w:rsidRDefault="00A9322C" w:rsidP="00634F53">
            <w:pPr>
              <w:pStyle w:val="Style6"/>
              <w:widowControl/>
              <w:spacing w:line="24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Выражать </w:t>
            </w:r>
            <w:r>
              <w:rPr>
                <w:rStyle w:val="FontStyle29"/>
              </w:rPr>
              <w:t>художественными сред</w:t>
            </w:r>
            <w:r>
              <w:rPr>
                <w:rStyle w:val="FontStyle29"/>
              </w:rPr>
              <w:softHyphen/>
              <w:t>ствами свое отношение при изображе</w:t>
            </w:r>
            <w:r>
              <w:rPr>
                <w:rStyle w:val="FontStyle29"/>
              </w:rPr>
              <w:softHyphen/>
              <w:t>нии печального события.</w:t>
            </w:r>
          </w:p>
          <w:p w:rsidR="00A9322C" w:rsidRDefault="00A9322C" w:rsidP="00634F53">
            <w:pPr>
              <w:pStyle w:val="Style6"/>
              <w:widowControl/>
              <w:spacing w:line="245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Изображать </w:t>
            </w:r>
            <w:r>
              <w:rPr>
                <w:rStyle w:val="FontStyle29"/>
              </w:rPr>
              <w:t>в самостоятельной творческой работе драматический сюжет.</w:t>
            </w:r>
          </w:p>
          <w:p w:rsidR="00A9322C" w:rsidRDefault="00A9322C" w:rsidP="00634F53">
            <w:pPr>
              <w:pStyle w:val="Style6"/>
              <w:widowControl/>
              <w:spacing w:before="158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>
              <w:rPr>
                <w:rStyle w:val="FontStyle29"/>
                <w:b/>
                <w:sz w:val="22"/>
                <w:szCs w:val="22"/>
              </w:rPr>
              <w:t xml:space="preserve">Герои-защитники 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44" w:line="221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Все народы имеют своих героев-за</w:t>
            </w:r>
            <w:r>
              <w:rPr>
                <w:rStyle w:val="FontStyle29"/>
              </w:rPr>
              <w:softHyphen/>
              <w:t>щитников и воспевают их в своем ис</w:t>
            </w:r>
            <w:r>
              <w:rPr>
                <w:rStyle w:val="FontStyle29"/>
              </w:rPr>
              <w:softHyphen/>
              <w:t>кусстве.</w:t>
            </w:r>
          </w:p>
          <w:p w:rsidR="00A9322C" w:rsidRDefault="00A9322C" w:rsidP="00634F53">
            <w:pPr>
              <w:pStyle w:val="Style6"/>
              <w:widowControl/>
              <w:spacing w:before="34" w:line="221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 борьбе за свободу, справедливость все народы видят проявление ду</w:t>
            </w:r>
            <w:r>
              <w:rPr>
                <w:rStyle w:val="FontStyle29"/>
              </w:rPr>
              <w:softHyphen/>
              <w:t>ховной красоты.</w:t>
            </w:r>
          </w:p>
          <w:p w:rsidR="00A9322C" w:rsidRDefault="00A9322C" w:rsidP="00634F53">
            <w:pPr>
              <w:pStyle w:val="Style6"/>
              <w:widowControl/>
              <w:spacing w:before="29" w:line="221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Героическая тема в искусстве раз</w:t>
            </w:r>
            <w:r>
              <w:rPr>
                <w:rStyle w:val="FontStyle29"/>
              </w:rPr>
              <w:softHyphen/>
              <w:t>ных народов. Памятники героям. Монументы славы.</w:t>
            </w:r>
          </w:p>
          <w:p w:rsidR="00A9322C" w:rsidRDefault="00A9322C" w:rsidP="00634F53">
            <w:pPr>
              <w:pStyle w:val="Style6"/>
              <w:widowControl/>
              <w:spacing w:before="96" w:line="226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лепка эскиза памятника герою.</w:t>
            </w:r>
          </w:p>
          <w:p w:rsidR="00A9322C" w:rsidRDefault="00A9322C" w:rsidP="00634F53">
            <w:pPr>
              <w:pStyle w:val="Style6"/>
              <w:widowControl/>
              <w:spacing w:before="29" w:line="226" w:lineRule="exact"/>
              <w:ind w:left="142"/>
              <w:rPr>
                <w:sz w:val="20"/>
                <w:szCs w:val="20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пластилин, стеки, дощечка.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97" w:line="221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Приобретать </w:t>
            </w:r>
            <w:r>
              <w:rPr>
                <w:rStyle w:val="FontStyle29"/>
              </w:rPr>
              <w:t>творческий компози</w:t>
            </w:r>
            <w:r>
              <w:rPr>
                <w:rStyle w:val="FontStyle29"/>
              </w:rPr>
              <w:softHyphen/>
              <w:t>ционный опыт в создании героическо</w:t>
            </w:r>
            <w:r>
              <w:rPr>
                <w:rStyle w:val="FontStyle29"/>
              </w:rPr>
              <w:softHyphen/>
              <w:t>го образа.</w:t>
            </w:r>
          </w:p>
          <w:p w:rsidR="00A9322C" w:rsidRDefault="00A9322C" w:rsidP="00634F53">
            <w:pPr>
              <w:pStyle w:val="Style6"/>
              <w:widowControl/>
              <w:spacing w:before="38" w:line="211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Приводить </w:t>
            </w:r>
            <w:r>
              <w:rPr>
                <w:rStyle w:val="FontStyle29"/>
              </w:rPr>
              <w:t>примеры памятников героям Отечества.</w:t>
            </w:r>
          </w:p>
          <w:p w:rsidR="00A9322C" w:rsidRDefault="00A9322C" w:rsidP="00634F53">
            <w:pPr>
              <w:pStyle w:val="Style6"/>
              <w:widowControl/>
              <w:spacing w:before="38" w:line="21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Приобретать </w:t>
            </w:r>
            <w:r>
              <w:rPr>
                <w:rStyle w:val="FontStyle29"/>
              </w:rPr>
              <w:t>творческий опыт соз</w:t>
            </w:r>
            <w:r>
              <w:rPr>
                <w:rStyle w:val="FontStyle29"/>
              </w:rPr>
              <w:softHyphen/>
              <w:t>дания проекта памятника героям (в объеме).</w:t>
            </w:r>
          </w:p>
          <w:p w:rsidR="00A9322C" w:rsidRDefault="00A9322C" w:rsidP="00634F53">
            <w:pPr>
              <w:pStyle w:val="Style6"/>
              <w:widowControl/>
              <w:spacing w:before="34" w:line="22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Овладевать </w:t>
            </w:r>
            <w:r>
              <w:rPr>
                <w:rStyle w:val="FontStyle29"/>
              </w:rPr>
              <w:t>навыками изображе</w:t>
            </w:r>
            <w:r>
              <w:rPr>
                <w:rStyle w:val="FontStyle29"/>
              </w:rPr>
              <w:softHyphen/>
              <w:t>ния в объеме, навыками композицион</w:t>
            </w:r>
            <w:r>
              <w:rPr>
                <w:rStyle w:val="FontStyle29"/>
              </w:rPr>
              <w:softHyphen/>
              <w:t>ного построения в скульптуре.</w:t>
            </w:r>
          </w:p>
          <w:p w:rsidR="00A9322C" w:rsidRDefault="00A9322C" w:rsidP="00634F53">
            <w:pPr>
              <w:pStyle w:val="Style6"/>
              <w:widowControl/>
              <w:spacing w:before="158" w:line="230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>
              <w:rPr>
                <w:rStyle w:val="FontStyle29"/>
                <w:b/>
                <w:sz w:val="22"/>
                <w:szCs w:val="22"/>
              </w:rPr>
              <w:t>Юность и надежды</w:t>
            </w: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221" w:line="221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Тема детства, юности в изобразительном искусстве.</w:t>
            </w:r>
          </w:p>
          <w:p w:rsidR="00A9322C" w:rsidRDefault="00A9322C" w:rsidP="00634F53">
            <w:pPr>
              <w:pStyle w:val="Style6"/>
              <w:widowControl/>
              <w:spacing w:before="14" w:line="226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 искусстве всех народов присутст</w:t>
            </w:r>
            <w:r>
              <w:rPr>
                <w:rStyle w:val="FontStyle29"/>
              </w:rPr>
              <w:softHyphen/>
              <w:t>вуют мечта, надежда на светлое будущее, радость молодости и любовь к своим детям.</w:t>
            </w:r>
          </w:p>
          <w:p w:rsidR="00A9322C" w:rsidRDefault="00A9322C" w:rsidP="00634F53">
            <w:pPr>
              <w:pStyle w:val="Style6"/>
              <w:widowControl/>
              <w:spacing w:before="34" w:line="221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Примеры произведений, изображаю</w:t>
            </w:r>
            <w:r>
              <w:rPr>
                <w:rStyle w:val="FontStyle29"/>
              </w:rPr>
              <w:softHyphen/>
              <w:t>щих юность в русском и европейском искусстве.</w:t>
            </w:r>
          </w:p>
          <w:p w:rsidR="00A9322C" w:rsidRDefault="00A9322C" w:rsidP="00634F53">
            <w:pPr>
              <w:pStyle w:val="Style6"/>
              <w:widowControl/>
              <w:spacing w:before="86" w:line="240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Задание: </w:t>
            </w:r>
            <w:r>
              <w:rPr>
                <w:rStyle w:val="FontStyle29"/>
              </w:rPr>
              <w:t>изображение радости детства, мечты о счастье, подвигах, путе</w:t>
            </w:r>
            <w:r>
              <w:rPr>
                <w:rStyle w:val="FontStyle29"/>
              </w:rPr>
              <w:softHyphen/>
              <w:t>шествиях, открытиях.</w:t>
            </w:r>
          </w:p>
          <w:p w:rsidR="00A9322C" w:rsidRDefault="00A9322C" w:rsidP="00634F53">
            <w:pPr>
              <w:pStyle w:val="Style6"/>
              <w:widowControl/>
              <w:spacing w:line="259" w:lineRule="exact"/>
              <w:ind w:left="142"/>
              <w:rPr>
                <w:rStyle w:val="FontStyle29"/>
              </w:rPr>
            </w:pPr>
            <w:r>
              <w:rPr>
                <w:rStyle w:val="FontStyle31"/>
              </w:rPr>
              <w:t xml:space="preserve">Материалы: </w:t>
            </w:r>
            <w:r>
              <w:rPr>
                <w:rStyle w:val="FontStyle29"/>
              </w:rPr>
              <w:t>гуашь, кисти или мел</w:t>
            </w:r>
            <w:r>
              <w:rPr>
                <w:rStyle w:val="FontStyle29"/>
              </w:rPr>
              <w:softHyphen/>
              <w:t>ки, бумага.</w:t>
            </w: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24" w:line="226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Приводить примеры </w:t>
            </w:r>
            <w:r>
              <w:rPr>
                <w:rStyle w:val="FontStyle29"/>
              </w:rPr>
              <w:t>произведений изобразительного искусства, посвящен</w:t>
            </w:r>
            <w:r>
              <w:rPr>
                <w:rStyle w:val="FontStyle29"/>
              </w:rPr>
              <w:softHyphen/>
              <w:t xml:space="preserve">ных теме детства, юности, надежды, </w:t>
            </w:r>
            <w:r>
              <w:rPr>
                <w:rStyle w:val="FontStyle30"/>
              </w:rPr>
              <w:t xml:space="preserve">уметь выражать </w:t>
            </w:r>
            <w:r>
              <w:rPr>
                <w:rStyle w:val="FontStyle29"/>
              </w:rPr>
              <w:t>свое отношение к ним.</w:t>
            </w:r>
          </w:p>
          <w:p w:rsidR="00A9322C" w:rsidRDefault="00A9322C" w:rsidP="00634F53">
            <w:pPr>
              <w:pStyle w:val="Style6"/>
              <w:widowControl/>
              <w:spacing w:before="29"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Выражать </w:t>
            </w:r>
            <w:r>
              <w:rPr>
                <w:rStyle w:val="FontStyle29"/>
              </w:rPr>
              <w:t>художественными сред</w:t>
            </w:r>
            <w:r>
              <w:rPr>
                <w:rStyle w:val="FontStyle29"/>
              </w:rPr>
              <w:softHyphen/>
              <w:t>ствами радость при изображении темы детства, юности, светлой мечты.</w:t>
            </w:r>
          </w:p>
          <w:p w:rsidR="00A9322C" w:rsidRDefault="00A9322C" w:rsidP="00634F53">
            <w:pPr>
              <w:pStyle w:val="Style5"/>
              <w:widowControl/>
              <w:spacing w:line="259" w:lineRule="exact"/>
              <w:ind w:left="142" w:firstLine="0"/>
              <w:rPr>
                <w:rStyle w:val="FontStyle29"/>
              </w:rPr>
            </w:pPr>
            <w:r>
              <w:rPr>
                <w:rStyle w:val="FontStyle30"/>
              </w:rPr>
              <w:t xml:space="preserve">Развивать </w:t>
            </w:r>
            <w:r>
              <w:rPr>
                <w:rStyle w:val="FontStyle29"/>
              </w:rPr>
              <w:t>композиционные навыки изображения и поэтического виде</w:t>
            </w:r>
            <w:r>
              <w:rPr>
                <w:rStyle w:val="FontStyle29"/>
              </w:rPr>
              <w:softHyphen/>
              <w:t>ния жизни.</w:t>
            </w:r>
          </w:p>
          <w:p w:rsidR="00A9322C" w:rsidRDefault="00A9322C" w:rsidP="00634F53">
            <w:pPr>
              <w:pStyle w:val="Style6"/>
              <w:widowControl/>
              <w:spacing w:before="197" w:line="221" w:lineRule="exact"/>
              <w:ind w:left="142"/>
              <w:rPr>
                <w:rStyle w:val="FontStyle30"/>
              </w:rPr>
            </w:pPr>
          </w:p>
        </w:tc>
      </w:tr>
      <w:tr w:rsidR="00A9322C" w:rsidRPr="00AE1D31" w:rsidTr="00A9322C">
        <w:trPr>
          <w:trHeight w:val="1289"/>
        </w:trPr>
        <w:tc>
          <w:tcPr>
            <w:tcW w:w="3592" w:type="dxa"/>
          </w:tcPr>
          <w:p w:rsidR="00A9322C" w:rsidRPr="0097099F" w:rsidRDefault="00A9322C" w:rsidP="00634F53">
            <w:pPr>
              <w:pStyle w:val="Style5"/>
              <w:widowControl/>
              <w:spacing w:before="53" w:line="235" w:lineRule="exact"/>
              <w:ind w:left="142" w:firstLine="0"/>
              <w:rPr>
                <w:rStyle w:val="FontStyle29"/>
                <w:b/>
                <w:sz w:val="22"/>
                <w:szCs w:val="22"/>
              </w:rPr>
            </w:pPr>
            <w:r w:rsidRPr="0097099F">
              <w:rPr>
                <w:rStyle w:val="FontStyle29"/>
                <w:b/>
                <w:sz w:val="22"/>
                <w:szCs w:val="22"/>
              </w:rPr>
              <w:t>Искусство народов ми</w:t>
            </w:r>
            <w:r w:rsidRPr="0097099F">
              <w:rPr>
                <w:rStyle w:val="FontStyle29"/>
                <w:b/>
                <w:sz w:val="22"/>
                <w:szCs w:val="22"/>
              </w:rPr>
              <w:softHyphen/>
              <w:t>ра (обобщение темы)</w:t>
            </w:r>
          </w:p>
          <w:p w:rsidR="00A9322C" w:rsidRDefault="00A9322C" w:rsidP="00634F53">
            <w:pPr>
              <w:pStyle w:val="Style5"/>
              <w:widowControl/>
              <w:spacing w:before="29" w:line="240" w:lineRule="auto"/>
              <w:ind w:left="142" w:firstLine="0"/>
              <w:rPr>
                <w:rStyle w:val="FontStyle29"/>
                <w:b/>
                <w:sz w:val="22"/>
                <w:szCs w:val="22"/>
              </w:rPr>
            </w:pPr>
          </w:p>
        </w:tc>
        <w:tc>
          <w:tcPr>
            <w:tcW w:w="3592" w:type="dxa"/>
          </w:tcPr>
          <w:p w:rsidR="00A9322C" w:rsidRDefault="00A9322C" w:rsidP="00634F53">
            <w:pPr>
              <w:pStyle w:val="Style6"/>
              <w:widowControl/>
              <w:spacing w:before="158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Вечные темы в искусстве.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Роль искусства в жизни человека. Многообразие образов красоты и единство нравственных ценностей в произве</w:t>
            </w:r>
            <w:r>
              <w:rPr>
                <w:rStyle w:val="FontStyle29"/>
              </w:rPr>
              <w:softHyphen/>
              <w:t xml:space="preserve">дениях искусства разных </w:t>
            </w:r>
            <w:r>
              <w:rPr>
                <w:rStyle w:val="FontStyle29"/>
              </w:rPr>
              <w:lastRenderedPageBreak/>
              <w:t>народов мира.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Искусство помогает людям понимать себя и других людей.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29"/>
              </w:rPr>
              <w:t>Итоговая выставка творческих работ. Творческий отчет для родителей, учи</w:t>
            </w:r>
            <w:r>
              <w:rPr>
                <w:rStyle w:val="FontStyle29"/>
              </w:rPr>
              <w:softHyphen/>
              <w:t>телей. Обсуждение своих работ и работ одноклассников.</w:t>
            </w:r>
          </w:p>
          <w:p w:rsidR="00A9322C" w:rsidRDefault="00A9322C" w:rsidP="00634F53">
            <w:pPr>
              <w:pStyle w:val="Style6"/>
              <w:widowControl/>
              <w:spacing w:before="221" w:line="221" w:lineRule="exact"/>
              <w:ind w:left="142"/>
              <w:rPr>
                <w:rStyle w:val="FontStyle29"/>
              </w:rPr>
            </w:pPr>
          </w:p>
        </w:tc>
        <w:tc>
          <w:tcPr>
            <w:tcW w:w="3593" w:type="dxa"/>
          </w:tcPr>
          <w:p w:rsidR="00A9322C" w:rsidRDefault="00A9322C" w:rsidP="00634F53">
            <w:pPr>
              <w:pStyle w:val="Style6"/>
              <w:widowControl/>
              <w:spacing w:before="125" w:line="245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lastRenderedPageBreak/>
              <w:t xml:space="preserve">Объяснять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оценивать </w:t>
            </w:r>
            <w:r>
              <w:rPr>
                <w:rStyle w:val="FontStyle29"/>
              </w:rPr>
              <w:t>свои впе</w:t>
            </w:r>
            <w:r>
              <w:rPr>
                <w:rStyle w:val="FontStyle29"/>
              </w:rPr>
              <w:softHyphen/>
              <w:t>чатления от произведений искусства разных народов.</w:t>
            </w:r>
          </w:p>
          <w:p w:rsidR="00A9322C" w:rsidRDefault="00A9322C" w:rsidP="00634F53">
            <w:pPr>
              <w:pStyle w:val="Style6"/>
              <w:widowControl/>
              <w:spacing w:line="24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Узнавать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называть, </w:t>
            </w:r>
            <w:r>
              <w:rPr>
                <w:rStyle w:val="FontStyle29"/>
              </w:rPr>
              <w:t>к каким художественным культурам относятся предлагаемые (знакомые по урокам) произведения искусства и традиционной культуры.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Рассказывать </w:t>
            </w:r>
            <w:r>
              <w:rPr>
                <w:rStyle w:val="FontStyle29"/>
              </w:rPr>
              <w:t xml:space="preserve">об особенностях </w:t>
            </w:r>
            <w:r>
              <w:rPr>
                <w:rStyle w:val="FontStyle29"/>
              </w:rPr>
              <w:lastRenderedPageBreak/>
              <w:t>художественной культуры разных (знако</w:t>
            </w:r>
            <w:r>
              <w:rPr>
                <w:rStyle w:val="FontStyle29"/>
              </w:rPr>
              <w:softHyphen/>
              <w:t>мых по урокам) народов, об особеннос</w:t>
            </w:r>
            <w:r>
              <w:rPr>
                <w:rStyle w:val="FontStyle29"/>
              </w:rPr>
              <w:softHyphen/>
              <w:t>тях понимания ими красоты.</w:t>
            </w:r>
          </w:p>
          <w:p w:rsidR="00A9322C" w:rsidRDefault="00A9322C" w:rsidP="00634F53">
            <w:pPr>
              <w:pStyle w:val="Style6"/>
              <w:widowControl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Объяснять, </w:t>
            </w:r>
            <w:r>
              <w:rPr>
                <w:rStyle w:val="FontStyle29"/>
              </w:rPr>
              <w:t>почему многообразие художественных культур (образов красоты) является богатством и ценностью всего мира.</w:t>
            </w:r>
          </w:p>
          <w:p w:rsidR="00A9322C" w:rsidRDefault="00A9322C" w:rsidP="00634F53">
            <w:pPr>
              <w:pStyle w:val="Style6"/>
              <w:widowControl/>
              <w:spacing w:line="230" w:lineRule="exact"/>
              <w:ind w:left="142"/>
              <w:rPr>
                <w:rStyle w:val="FontStyle29"/>
              </w:rPr>
            </w:pPr>
            <w:r>
              <w:rPr>
                <w:rStyle w:val="FontStyle30"/>
              </w:rPr>
              <w:t xml:space="preserve">Обсуждать </w:t>
            </w:r>
            <w:r>
              <w:rPr>
                <w:rStyle w:val="FontStyle29"/>
              </w:rPr>
              <w:t xml:space="preserve">и </w:t>
            </w:r>
            <w:r>
              <w:rPr>
                <w:rStyle w:val="FontStyle30"/>
              </w:rPr>
              <w:t xml:space="preserve">анализировать </w:t>
            </w:r>
            <w:r>
              <w:rPr>
                <w:rStyle w:val="FontStyle29"/>
              </w:rPr>
              <w:t>свои работы и работы одноклассников с позиций творческих задач, с точки зрения выражения содержания в работе.</w:t>
            </w:r>
          </w:p>
          <w:p w:rsidR="00A9322C" w:rsidRDefault="00A9322C" w:rsidP="00634F53">
            <w:pPr>
              <w:pStyle w:val="Style6"/>
              <w:widowControl/>
              <w:spacing w:before="24" w:line="226" w:lineRule="exact"/>
              <w:ind w:left="142"/>
              <w:rPr>
                <w:rStyle w:val="FontStyle30"/>
              </w:rPr>
            </w:pPr>
            <w:r>
              <w:rPr>
                <w:rStyle w:val="FontStyle30"/>
              </w:rPr>
              <w:t xml:space="preserve">Участвовать </w:t>
            </w:r>
            <w:r>
              <w:rPr>
                <w:rStyle w:val="FontStyle29"/>
              </w:rPr>
              <w:t>в обсуждении выстав</w:t>
            </w:r>
            <w:r>
              <w:rPr>
                <w:rStyle w:val="FontStyle29"/>
              </w:rPr>
              <w:softHyphen/>
              <w:t>ки</w:t>
            </w:r>
          </w:p>
        </w:tc>
      </w:tr>
    </w:tbl>
    <w:p w:rsidR="00A9322C" w:rsidRDefault="00A9322C" w:rsidP="00634F53">
      <w:pPr>
        <w:widowControl/>
        <w:ind w:left="142"/>
        <w:rPr>
          <w:rStyle w:val="FontStyle104"/>
        </w:rPr>
        <w:sectPr w:rsidR="00A9322C" w:rsidSect="00A9322C">
          <w:headerReference w:type="even" r:id="rId9"/>
          <w:headerReference w:type="default" r:id="rId10"/>
          <w:pgSz w:w="11905" w:h="16837"/>
          <w:pgMar w:top="851" w:right="782" w:bottom="993" w:left="562" w:header="0" w:footer="0" w:gutter="0"/>
          <w:cols w:space="60"/>
          <w:noEndnote/>
          <w:docGrid w:linePitch="326"/>
        </w:sectPr>
      </w:pPr>
      <w:r>
        <w:rPr>
          <w:rStyle w:val="FontStyle104"/>
        </w:rPr>
        <w:lastRenderedPageBreak/>
        <w:t xml:space="preserve">  </w:t>
      </w:r>
    </w:p>
    <w:p w:rsidR="00A9322C" w:rsidRDefault="00A9322C" w:rsidP="00634F53">
      <w:pPr>
        <w:pStyle w:val="Style6"/>
        <w:widowControl/>
        <w:spacing w:line="240" w:lineRule="exact"/>
        <w:ind w:left="142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</w:p>
    <w:p w:rsidR="00A9322C" w:rsidRDefault="00A9322C" w:rsidP="00634F53">
      <w:pPr>
        <w:pStyle w:val="Style6"/>
        <w:widowControl/>
        <w:spacing w:line="245" w:lineRule="exact"/>
        <w:ind w:left="142"/>
        <w:rPr>
          <w:rStyle w:val="FontStyle29"/>
        </w:rPr>
        <w:sectPr w:rsidR="00A9322C">
          <w:headerReference w:type="even" r:id="rId11"/>
          <w:headerReference w:type="default" r:id="rId12"/>
          <w:type w:val="continuous"/>
          <w:pgSz w:w="11905" w:h="16837"/>
          <w:pgMar w:top="-461" w:right="992" w:bottom="1440" w:left="939" w:header="720" w:footer="720" w:gutter="0"/>
          <w:cols w:num="3" w:space="720" w:equalWidth="0">
            <w:col w:w="1382" w:space="1046"/>
            <w:col w:w="3624" w:space="322"/>
            <w:col w:w="3600"/>
          </w:cols>
          <w:noEndnote/>
        </w:sectPr>
      </w:pPr>
      <w:r>
        <w:rPr>
          <w:rStyle w:val="FontStyle29"/>
        </w:rPr>
        <w:lastRenderedPageBreak/>
        <w:t xml:space="preserve">   </w:t>
      </w:r>
    </w:p>
    <w:p w:rsidR="00A9322C" w:rsidRDefault="00A9322C" w:rsidP="00634F53">
      <w:pPr>
        <w:pStyle w:val="Style3"/>
        <w:widowControl/>
        <w:spacing w:line="226" w:lineRule="exact"/>
        <w:ind w:left="142"/>
        <w:rPr>
          <w:rStyle w:val="FontStyle45"/>
        </w:rPr>
      </w:pPr>
      <w:r>
        <w:rPr>
          <w:rStyle w:val="FontStyle45"/>
        </w:rPr>
        <w:lastRenderedPageBreak/>
        <w:t xml:space="preserve"> </w:t>
      </w:r>
    </w:p>
    <w:p w:rsidR="00A9322C" w:rsidRDefault="00A9322C" w:rsidP="00634F53">
      <w:pPr>
        <w:pStyle w:val="Style6"/>
        <w:widowControl/>
        <w:spacing w:line="240" w:lineRule="exact"/>
        <w:ind w:left="142"/>
        <w:rPr>
          <w:sz w:val="20"/>
          <w:szCs w:val="20"/>
        </w:rPr>
      </w:pPr>
      <w:r>
        <w:rPr>
          <w:rStyle w:val="FontStyle29"/>
        </w:rPr>
        <w:t xml:space="preserve"> </w:t>
      </w:r>
    </w:p>
    <w:p w:rsidR="00A9322C" w:rsidRDefault="00A9322C" w:rsidP="00634F53">
      <w:pPr>
        <w:pStyle w:val="Style6"/>
        <w:widowControl/>
        <w:spacing w:line="240" w:lineRule="exact"/>
        <w:ind w:left="142"/>
        <w:rPr>
          <w:sz w:val="20"/>
          <w:szCs w:val="20"/>
        </w:rPr>
      </w:pPr>
    </w:p>
    <w:p w:rsidR="00A9322C" w:rsidRDefault="00A9322C" w:rsidP="00634F53">
      <w:pPr>
        <w:pStyle w:val="Style6"/>
        <w:widowControl/>
        <w:spacing w:line="240" w:lineRule="exact"/>
        <w:ind w:left="142"/>
        <w:rPr>
          <w:sz w:val="20"/>
          <w:szCs w:val="20"/>
        </w:rPr>
      </w:pPr>
    </w:p>
    <w:p w:rsidR="00A9322C" w:rsidRDefault="00A9322C" w:rsidP="00634F53">
      <w:pPr>
        <w:pStyle w:val="Style6"/>
        <w:widowControl/>
        <w:spacing w:line="274" w:lineRule="exact"/>
        <w:ind w:left="142"/>
        <w:rPr>
          <w:rStyle w:val="FontStyle29"/>
        </w:rPr>
      </w:pPr>
      <w:r>
        <w:rPr>
          <w:rStyle w:val="FontStyle29"/>
        </w:rPr>
        <w:t xml:space="preserve"> </w:t>
      </w:r>
    </w:p>
    <w:p w:rsidR="00A9322C" w:rsidRDefault="00A9322C" w:rsidP="00634F53">
      <w:pPr>
        <w:pStyle w:val="Style6"/>
        <w:widowControl/>
        <w:spacing w:line="274" w:lineRule="exact"/>
        <w:ind w:left="142"/>
        <w:rPr>
          <w:rStyle w:val="FontStyle29"/>
        </w:rPr>
        <w:sectPr w:rsidR="00A9322C">
          <w:type w:val="continuous"/>
          <w:pgSz w:w="11905" w:h="16837"/>
          <w:pgMar w:top="1469" w:right="980" w:bottom="1246" w:left="888" w:header="720" w:footer="720" w:gutter="0"/>
          <w:cols w:num="3" w:space="720" w:equalWidth="0">
            <w:col w:w="2112" w:space="331"/>
            <w:col w:w="3648" w:space="278"/>
            <w:col w:w="3667"/>
          </w:cols>
          <w:noEndnote/>
        </w:sectPr>
      </w:pPr>
    </w:p>
    <w:p w:rsidR="00AE38D9" w:rsidRPr="00E637A1" w:rsidRDefault="00AE38D9" w:rsidP="00E637A1">
      <w:pPr>
        <w:pStyle w:val="ac"/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ind w:right="1274"/>
        <w:rPr>
          <w:rFonts w:ascii="Times New Roman" w:hAnsi="Times New Roman"/>
          <w:b/>
          <w:sz w:val="28"/>
          <w:szCs w:val="28"/>
        </w:rPr>
      </w:pPr>
      <w:r w:rsidRPr="00E637A1"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AE38D9" w:rsidRPr="00AE38D9" w:rsidRDefault="00AE38D9" w:rsidP="00AE38D9">
      <w:pPr>
        <w:widowControl/>
        <w:tabs>
          <w:tab w:val="left" w:pos="1418"/>
        </w:tabs>
        <w:autoSpaceDE/>
        <w:autoSpaceDN/>
        <w:adjustRightInd/>
        <w:ind w:left="-709" w:right="1274" w:firstLine="709"/>
        <w:rPr>
          <w:rFonts w:ascii="Times New Roman" w:hAnsi="Times New Roman"/>
        </w:rPr>
      </w:pPr>
    </w:p>
    <w:tbl>
      <w:tblPr>
        <w:tblW w:w="8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819"/>
      </w:tblGrid>
      <w:tr w:rsidR="00AE38D9" w:rsidRPr="00AE38D9" w:rsidTr="004F0296">
        <w:tc>
          <w:tcPr>
            <w:tcW w:w="851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 xml:space="preserve">№ </w:t>
            </w:r>
            <w:proofErr w:type="gramStart"/>
            <w:r w:rsidRPr="00AE38D9">
              <w:rPr>
                <w:rFonts w:ascii="Times New Roman" w:hAnsi="Times New Roman"/>
              </w:rPr>
              <w:t>п</w:t>
            </w:r>
            <w:proofErr w:type="gramEnd"/>
            <w:r w:rsidRPr="00AE38D9">
              <w:rPr>
                <w:rFonts w:ascii="Times New Roman" w:hAnsi="Times New Roman"/>
              </w:rPr>
              <w:t>/п</w:t>
            </w:r>
          </w:p>
        </w:tc>
        <w:tc>
          <w:tcPr>
            <w:tcW w:w="7819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Наименование объектов и средств материально-технического обеспечения</w:t>
            </w:r>
          </w:p>
        </w:tc>
      </w:tr>
      <w:tr w:rsidR="00AE38D9" w:rsidRPr="00AE38D9" w:rsidTr="004F0296">
        <w:tc>
          <w:tcPr>
            <w:tcW w:w="8670" w:type="dxa"/>
            <w:gridSpan w:val="2"/>
          </w:tcPr>
          <w:p w:rsidR="00AE38D9" w:rsidRPr="00AE38D9" w:rsidRDefault="00AE38D9" w:rsidP="003F7764">
            <w:pPr>
              <w:widowControl/>
              <w:tabs>
                <w:tab w:val="left" w:pos="8745"/>
              </w:tabs>
              <w:autoSpaceDE/>
              <w:autoSpaceDN/>
              <w:adjustRightInd/>
              <w:ind w:left="-1460" w:right="1267" w:hanging="142"/>
              <w:jc w:val="center"/>
              <w:rPr>
                <w:rFonts w:ascii="Times New Roman" w:hAnsi="Times New Roman"/>
                <w:b/>
              </w:rPr>
            </w:pPr>
            <w:r w:rsidRPr="00AE38D9">
              <w:rPr>
                <w:rFonts w:ascii="Times New Roman" w:hAnsi="Times New Roman"/>
                <w:b/>
              </w:rPr>
              <w:t>1.Библиотечный фонд (книгопечатная продукция)</w:t>
            </w:r>
          </w:p>
        </w:tc>
      </w:tr>
      <w:tr w:rsidR="00AE38D9" w:rsidRPr="00AE38D9" w:rsidTr="004F0296">
        <w:trPr>
          <w:trHeight w:val="4101"/>
        </w:trPr>
        <w:tc>
          <w:tcPr>
            <w:tcW w:w="851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1.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2.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3.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4.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5.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6.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7.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8.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9.</w:t>
            </w:r>
          </w:p>
        </w:tc>
        <w:tc>
          <w:tcPr>
            <w:tcW w:w="7819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Учебно-методические комплекты (УМК) по изобразительному искусству (учебники,  рабочие тетради, дидактические материалы).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 xml:space="preserve"> Искусство. Основы декоративно-прикладного искусства: учебный альбом. М., «Спектр», 2011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Программно-методические материалы: программы по изобразительному искусству; методические пособия (рекомендации к проведению уроков изобразительного искусства).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Хрестоматии литературных произведений к урокам изобразительного искусства.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Предметные журналы.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Энциклопедии по искусству.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Альбомы по искусству.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proofErr w:type="gramStart"/>
            <w:r w:rsidRPr="00AE38D9">
              <w:rPr>
                <w:rFonts w:ascii="Times New Roman" w:hAnsi="Times New Roman"/>
              </w:rPr>
              <w:t>Книги по искусству (о художниках, художественных музеях, книги по стилям изобразительного искусства и архитектуры.</w:t>
            </w:r>
            <w:proofErr w:type="gramEnd"/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Стандарт начального общего образования по образовательной области «Искусство»</w:t>
            </w:r>
          </w:p>
        </w:tc>
      </w:tr>
      <w:tr w:rsidR="00AE38D9" w:rsidRPr="00AE38D9" w:rsidTr="004F0296">
        <w:tc>
          <w:tcPr>
            <w:tcW w:w="8670" w:type="dxa"/>
            <w:gridSpan w:val="2"/>
          </w:tcPr>
          <w:p w:rsidR="00AE38D9" w:rsidRPr="00AE38D9" w:rsidRDefault="003F7764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AE38D9" w:rsidRPr="00AE38D9">
              <w:rPr>
                <w:rFonts w:ascii="Times New Roman" w:hAnsi="Times New Roman"/>
                <w:b/>
              </w:rPr>
              <w:t xml:space="preserve"> Технические средства обучения</w:t>
            </w:r>
          </w:p>
        </w:tc>
      </w:tr>
      <w:tr w:rsidR="00AE38D9" w:rsidRPr="00AE38D9" w:rsidTr="004F0296">
        <w:tc>
          <w:tcPr>
            <w:tcW w:w="851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1.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2.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3.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4.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5.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6.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7.</w:t>
            </w:r>
          </w:p>
        </w:tc>
        <w:tc>
          <w:tcPr>
            <w:tcW w:w="7819" w:type="dxa"/>
          </w:tcPr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Классная  магнитная доска с набором приспособлений для крепления таблиц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Интерактивная доска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Ноутбук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Мультимедийный проектор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Сканер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 xml:space="preserve">Принтер лазерный </w:t>
            </w:r>
          </w:p>
          <w:p w:rsidR="00AE38D9" w:rsidRPr="00AE38D9" w:rsidRDefault="00AE38D9" w:rsidP="00AE38D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E38D9">
              <w:rPr>
                <w:rFonts w:ascii="Times New Roman" w:hAnsi="Times New Roman"/>
              </w:rPr>
              <w:t>Музыкальный центр</w:t>
            </w:r>
          </w:p>
        </w:tc>
      </w:tr>
      <w:tr w:rsidR="003F7764" w:rsidRPr="003F7764" w:rsidTr="004F0296">
        <w:tc>
          <w:tcPr>
            <w:tcW w:w="8670" w:type="dxa"/>
            <w:gridSpan w:val="2"/>
          </w:tcPr>
          <w:p w:rsidR="003F7764" w:rsidRPr="003F7764" w:rsidRDefault="003F7764" w:rsidP="003F7764">
            <w:pPr>
              <w:widowControl/>
              <w:tabs>
                <w:tab w:val="left" w:pos="10065"/>
              </w:tabs>
              <w:autoSpaceDE/>
              <w:autoSpaceDN/>
              <w:adjustRightInd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  <w:r w:rsidRPr="003F7764">
              <w:rPr>
                <w:rFonts w:ascii="Times New Roman" w:hAnsi="Times New Roman"/>
                <w:b/>
                <w:bCs/>
              </w:rPr>
              <w:t xml:space="preserve"> Учебно-практическое оборудование</w:t>
            </w:r>
            <w:r>
              <w:rPr>
                <w:rFonts w:ascii="Times New Roman" w:hAnsi="Times New Roman"/>
                <w:b/>
                <w:bCs/>
              </w:rPr>
              <w:tab/>
            </w:r>
          </w:p>
        </w:tc>
      </w:tr>
      <w:tr w:rsidR="003F7764" w:rsidRPr="003F7764" w:rsidTr="004F0296">
        <w:tc>
          <w:tcPr>
            <w:tcW w:w="851" w:type="dxa"/>
          </w:tcPr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7819" w:type="dxa"/>
          </w:tcPr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proofErr w:type="gramStart"/>
            <w:r w:rsidRPr="003F7764">
              <w:rPr>
                <w:rFonts w:ascii="Times New Roman" w:hAnsi="Times New Roman"/>
              </w:rPr>
              <w:t>Материалы для художественной деятельности: краски  акварельные, гуашевые, тушь, ручки с перьями, бумага белая и цветная, фломастеры, восковые мелки, пастель, сангина, уголь, кисти разных размеров беличьи и щетинные, банки для воды, стеки (набор), пластилин / глина, клей, ножницы, рамы для оформления работ.</w:t>
            </w:r>
            <w:proofErr w:type="gramEnd"/>
          </w:p>
        </w:tc>
      </w:tr>
      <w:tr w:rsidR="003F7764" w:rsidRPr="003F7764" w:rsidTr="004F0296">
        <w:tc>
          <w:tcPr>
            <w:tcW w:w="8670" w:type="dxa"/>
            <w:gridSpan w:val="2"/>
          </w:tcPr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3F7764">
              <w:rPr>
                <w:rFonts w:ascii="Times New Roman" w:hAnsi="Times New Roman"/>
                <w:b/>
              </w:rPr>
              <w:t>.  Натурный фонд.</w:t>
            </w:r>
          </w:p>
        </w:tc>
      </w:tr>
      <w:tr w:rsidR="003F7764" w:rsidRPr="003F7764" w:rsidTr="004F0296">
        <w:tc>
          <w:tcPr>
            <w:tcW w:w="851" w:type="dxa"/>
          </w:tcPr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1.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2.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3.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4.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5.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7819" w:type="dxa"/>
          </w:tcPr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Муляжи фруктов, овощей, грибов, ягод.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Гербарии.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Изделия декоративно-прикладного искусства и народных промыслов.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Керамические изделия (вазы, кринки</w:t>
            </w:r>
            <w:proofErr w:type="gramStart"/>
            <w:r w:rsidRPr="003F7764">
              <w:rPr>
                <w:rFonts w:ascii="Times New Roman" w:hAnsi="Times New Roman"/>
              </w:rPr>
              <w:t xml:space="preserve"> )</w:t>
            </w:r>
            <w:proofErr w:type="gramEnd"/>
            <w:r w:rsidRPr="003F7764">
              <w:rPr>
                <w:rFonts w:ascii="Times New Roman" w:hAnsi="Times New Roman"/>
              </w:rPr>
              <w:t>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3F7764">
              <w:rPr>
                <w:rFonts w:ascii="Times New Roman" w:hAnsi="Times New Roman"/>
              </w:rPr>
              <w:t>Предметы быта (кофейники, бидоны, блюдо, самовары, подносы и др.).</w:t>
            </w:r>
          </w:p>
          <w:p w:rsidR="003F7764" w:rsidRPr="003F7764" w:rsidRDefault="003F7764" w:rsidP="003F776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</w:tr>
      <w:tr w:rsidR="004F0296" w:rsidRPr="004F0296" w:rsidTr="004F0296">
        <w:tc>
          <w:tcPr>
            <w:tcW w:w="8670" w:type="dxa"/>
            <w:gridSpan w:val="2"/>
          </w:tcPr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4F0296">
              <w:rPr>
                <w:rFonts w:ascii="Times New Roman" w:hAnsi="Times New Roman"/>
                <w:b/>
              </w:rPr>
              <w:t>. Экранно-звуковые пособия</w:t>
            </w:r>
          </w:p>
        </w:tc>
      </w:tr>
      <w:tr w:rsidR="004F0296" w:rsidRPr="004F0296" w:rsidTr="004F0296">
        <w:tc>
          <w:tcPr>
            <w:tcW w:w="851" w:type="dxa"/>
          </w:tcPr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>1.</w:t>
            </w: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>2.</w:t>
            </w: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>3.</w:t>
            </w:r>
          </w:p>
        </w:tc>
        <w:tc>
          <w:tcPr>
            <w:tcW w:w="7819" w:type="dxa"/>
          </w:tcPr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>Аудиозаписи по музыке и литературным произведениям.</w:t>
            </w: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>Видеофильмы (памятники архитектуры, народные промыслы, художественные музеи, творчество отдельных художников, художественные технологии) в соответствии с программой обучения.</w:t>
            </w:r>
          </w:p>
          <w:p w:rsidR="004F0296" w:rsidRPr="004F0296" w:rsidRDefault="004F0296" w:rsidP="004F0296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4F0296">
              <w:rPr>
                <w:rFonts w:ascii="Times New Roman" w:hAnsi="Times New Roman"/>
              </w:rPr>
              <w:t xml:space="preserve">Слайды (диапозитивы): произведения пластических искусств в </w:t>
            </w:r>
            <w:r w:rsidRPr="004F0296">
              <w:rPr>
                <w:rFonts w:ascii="Times New Roman" w:hAnsi="Times New Roman"/>
              </w:rPr>
              <w:lastRenderedPageBreak/>
              <w:t>исторической ретроспективе, иллюстрации к литературным произведениям, объекты природы в разных ракурсах</w:t>
            </w:r>
          </w:p>
        </w:tc>
      </w:tr>
    </w:tbl>
    <w:p w:rsidR="00AE38D9" w:rsidRDefault="00AE38D9" w:rsidP="00AE38D9">
      <w:pPr>
        <w:pStyle w:val="Style17"/>
        <w:widowControl/>
        <w:spacing w:before="62"/>
        <w:ind w:left="142" w:hanging="851"/>
        <w:rPr>
          <w:rStyle w:val="FontStyle43"/>
          <w:rFonts w:ascii="Times New Roman" w:hAnsi="Times New Roman" w:cs="Times New Roman"/>
        </w:rPr>
      </w:pPr>
    </w:p>
    <w:p w:rsidR="00AE38D9" w:rsidRDefault="00AE38D9" w:rsidP="00634F53">
      <w:pPr>
        <w:pStyle w:val="Style17"/>
        <w:widowControl/>
        <w:spacing w:before="62"/>
        <w:ind w:left="142"/>
        <w:jc w:val="center"/>
        <w:rPr>
          <w:rStyle w:val="FontStyle43"/>
          <w:rFonts w:ascii="Times New Roman" w:hAnsi="Times New Roman" w:cs="Times New Roman"/>
        </w:rPr>
      </w:pPr>
    </w:p>
    <w:p w:rsidR="00A9322C" w:rsidRPr="0097099F" w:rsidRDefault="00A9322C" w:rsidP="00634F53">
      <w:pPr>
        <w:pStyle w:val="Style17"/>
        <w:widowControl/>
        <w:spacing w:before="62"/>
        <w:ind w:left="142"/>
        <w:jc w:val="center"/>
        <w:rPr>
          <w:rStyle w:val="FontStyle43"/>
          <w:rFonts w:ascii="Times New Roman" w:hAnsi="Times New Roman" w:cs="Times New Roman"/>
        </w:rPr>
      </w:pPr>
      <w:r w:rsidRPr="0097099F">
        <w:rPr>
          <w:rStyle w:val="FontStyle43"/>
          <w:rFonts w:ascii="Times New Roman" w:hAnsi="Times New Roman" w:cs="Times New Roman"/>
        </w:rPr>
        <w:t>УЧЕБНО-МЕТОДИЧЕСКОЕ ОБЕСПЕЧЕНИЕ</w:t>
      </w:r>
    </w:p>
    <w:p w:rsidR="00A9322C" w:rsidRDefault="00A9322C" w:rsidP="00634F53">
      <w:pPr>
        <w:pStyle w:val="Style25"/>
        <w:widowControl/>
        <w:spacing w:before="101" w:line="250" w:lineRule="exact"/>
        <w:ind w:left="142" w:firstLine="0"/>
        <w:rPr>
          <w:rStyle w:val="FontStyle40"/>
        </w:rPr>
      </w:pPr>
    </w:p>
    <w:p w:rsidR="00AE38D9" w:rsidRPr="00AE38D9" w:rsidRDefault="00AE38D9" w:rsidP="00AE38D9">
      <w:pPr>
        <w:widowControl/>
        <w:tabs>
          <w:tab w:val="left" w:pos="360"/>
        </w:tabs>
        <w:autoSpaceDE/>
        <w:autoSpaceDN/>
        <w:adjustRightInd/>
        <w:rPr>
          <w:rFonts w:ascii="Times New Roman" w:hAnsi="Times New Roman"/>
          <w:b/>
        </w:rPr>
      </w:pPr>
      <w:r w:rsidRPr="00AE38D9">
        <w:rPr>
          <w:rFonts w:ascii="Times New Roman" w:hAnsi="Times New Roman"/>
          <w:b/>
          <w:u w:val="single"/>
        </w:rPr>
        <w:t>Литература для учителя</w:t>
      </w:r>
      <w:r w:rsidRPr="00AE38D9">
        <w:rPr>
          <w:rFonts w:ascii="Times New Roman" w:hAnsi="Times New Roman"/>
          <w:b/>
        </w:rPr>
        <w:t>: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>1. Федеральный государственный образовательный стандарт начального общего образования.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2. Концепция федеральных государственных образовательных стандартов общего образования. / Под ред. </w:t>
      </w:r>
      <w:proofErr w:type="spellStart"/>
      <w:r w:rsidRPr="00AE38D9">
        <w:rPr>
          <w:rFonts w:ascii="Times New Roman" w:hAnsi="Times New Roman"/>
        </w:rPr>
        <w:t>А.М.Кондакова</w:t>
      </w:r>
      <w:proofErr w:type="spellEnd"/>
      <w:r w:rsidRPr="00AE38D9">
        <w:rPr>
          <w:rFonts w:ascii="Times New Roman" w:hAnsi="Times New Roman"/>
        </w:rPr>
        <w:t xml:space="preserve">, </w:t>
      </w:r>
      <w:proofErr w:type="spellStart"/>
      <w:r w:rsidRPr="00AE38D9">
        <w:rPr>
          <w:rFonts w:ascii="Times New Roman" w:hAnsi="Times New Roman"/>
        </w:rPr>
        <w:t>А.А.Кузнецова</w:t>
      </w:r>
      <w:proofErr w:type="spellEnd"/>
      <w:r w:rsidRPr="00AE38D9">
        <w:rPr>
          <w:rFonts w:ascii="Times New Roman" w:hAnsi="Times New Roman"/>
        </w:rPr>
        <w:t>.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3. Примерные программы начального общего образования. Часть </w:t>
      </w:r>
      <w:smartTag w:uri="urn:schemas-microsoft-com:office:smarttags" w:element="metricconverter">
        <w:smartTagPr>
          <w:attr w:name="ProductID" w:val="1. М"/>
        </w:smartTagPr>
        <w:r w:rsidRPr="00AE38D9">
          <w:rPr>
            <w:rFonts w:ascii="Times New Roman" w:hAnsi="Times New Roman"/>
          </w:rPr>
          <w:t>1. М</w:t>
        </w:r>
      </w:smartTag>
      <w:r w:rsidRPr="00AE38D9">
        <w:rPr>
          <w:rFonts w:ascii="Times New Roman" w:hAnsi="Times New Roman"/>
        </w:rPr>
        <w:t>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>4. Планируемые результаты начального общего образования. /Под ред. Г.С. Ковалевой, О.Б. Логиновой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5. Как проектировать универсальные учебные действия в начальной школе. От действия к мысли. / Под ред. А. Г. </w:t>
      </w:r>
      <w:proofErr w:type="spellStart"/>
      <w:r w:rsidRPr="00AE38D9">
        <w:rPr>
          <w:rFonts w:ascii="Times New Roman" w:hAnsi="Times New Roman"/>
        </w:rPr>
        <w:t>Асмолова</w:t>
      </w:r>
      <w:proofErr w:type="spellEnd"/>
      <w:r w:rsidRPr="00AE38D9">
        <w:rPr>
          <w:rFonts w:ascii="Times New Roman" w:hAnsi="Times New Roman"/>
        </w:rPr>
        <w:t>.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6. Проектные задачи в начальной школе. / Под </w:t>
      </w:r>
      <w:proofErr w:type="spellStart"/>
      <w:r w:rsidRPr="00AE38D9">
        <w:rPr>
          <w:rFonts w:ascii="Times New Roman" w:hAnsi="Times New Roman"/>
        </w:rPr>
        <w:t>ред.А.Б.Воронцова</w:t>
      </w:r>
      <w:proofErr w:type="spellEnd"/>
      <w:r w:rsidRPr="00AE38D9">
        <w:rPr>
          <w:rFonts w:ascii="Times New Roman" w:hAnsi="Times New Roman"/>
        </w:rPr>
        <w:t>.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>7. Оценка достижения планируемых результатов. Начальная школа. Часть 1. / Под ред. Г.С. Ковалевой, О.Б. Логиновой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         8. </w:t>
      </w:r>
      <w:proofErr w:type="spellStart"/>
      <w:r w:rsidRPr="00AE38D9">
        <w:rPr>
          <w:rFonts w:ascii="Times New Roman" w:hAnsi="Times New Roman"/>
        </w:rPr>
        <w:t>Неменская</w:t>
      </w:r>
      <w:proofErr w:type="spellEnd"/>
      <w:r w:rsidRPr="00AE38D9">
        <w:rPr>
          <w:rFonts w:ascii="Times New Roman" w:hAnsi="Times New Roman"/>
        </w:rPr>
        <w:t xml:space="preserve"> Л.А. (под ред. </w:t>
      </w:r>
      <w:proofErr w:type="spellStart"/>
      <w:r w:rsidRPr="00AE38D9">
        <w:rPr>
          <w:rFonts w:ascii="Times New Roman" w:hAnsi="Times New Roman"/>
        </w:rPr>
        <w:t>Неменского</w:t>
      </w:r>
      <w:proofErr w:type="spellEnd"/>
      <w:r w:rsidRPr="00AE38D9">
        <w:rPr>
          <w:rFonts w:ascii="Times New Roman" w:hAnsi="Times New Roman"/>
        </w:rPr>
        <w:t xml:space="preserve"> Б.М.).  Учебник  для 1-4 классов «Изобразительное искусство».  М., Просвещение, 2011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9. </w:t>
      </w:r>
      <w:proofErr w:type="spellStart"/>
      <w:r w:rsidRPr="00AE38D9">
        <w:rPr>
          <w:rFonts w:ascii="Times New Roman" w:hAnsi="Times New Roman"/>
        </w:rPr>
        <w:t>Раушенбах</w:t>
      </w:r>
      <w:proofErr w:type="spellEnd"/>
      <w:r w:rsidRPr="00AE38D9">
        <w:rPr>
          <w:rFonts w:ascii="Times New Roman" w:hAnsi="Times New Roman"/>
        </w:rPr>
        <w:t xml:space="preserve"> Б.А. «Геометрия картины и зрительное восприятие». М., «Новая школа», 2010. 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10. </w:t>
      </w:r>
      <w:proofErr w:type="spellStart"/>
      <w:r w:rsidRPr="00AE38D9">
        <w:rPr>
          <w:rFonts w:ascii="Times New Roman" w:hAnsi="Times New Roman"/>
        </w:rPr>
        <w:t>Шматова</w:t>
      </w:r>
      <w:proofErr w:type="spellEnd"/>
      <w:r w:rsidRPr="00AE38D9">
        <w:rPr>
          <w:rFonts w:ascii="Times New Roman" w:hAnsi="Times New Roman"/>
        </w:rPr>
        <w:t xml:space="preserve">  О.В. «Самоучитель по рисованию акварелью». Подумай и ответь. Занимательные задачи по русскому языку. М.: «Чистые пруды», 2011 </w:t>
      </w:r>
    </w:p>
    <w:p w:rsidR="00AE38D9" w:rsidRPr="00AE38D9" w:rsidRDefault="00AE38D9" w:rsidP="00AE38D9">
      <w:pPr>
        <w:widowControl/>
        <w:autoSpaceDE/>
        <w:autoSpaceDN/>
        <w:adjustRightInd/>
        <w:ind w:left="567"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11. Азбука народных промыслов. 1- 4 классы: дополнительный материал к урокам изобразительного искусства и технологии. Автор – составитель </w:t>
      </w:r>
      <w:proofErr w:type="spellStart"/>
      <w:r w:rsidRPr="00AE38D9">
        <w:rPr>
          <w:rFonts w:ascii="Times New Roman" w:hAnsi="Times New Roman"/>
        </w:rPr>
        <w:t>И.А.Хапилина</w:t>
      </w:r>
      <w:proofErr w:type="spellEnd"/>
      <w:r w:rsidRPr="00AE38D9">
        <w:rPr>
          <w:rFonts w:ascii="Times New Roman" w:hAnsi="Times New Roman"/>
        </w:rPr>
        <w:t>. Волгоград, «Учитель», 2011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  <w:b/>
          <w:u w:val="single"/>
        </w:rPr>
        <w:t>Литература для учащихся:</w:t>
      </w:r>
    </w:p>
    <w:p w:rsidR="00AE38D9" w:rsidRPr="00AE38D9" w:rsidRDefault="00AE38D9" w:rsidP="00AE38D9">
      <w:pPr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/>
        </w:rPr>
      </w:pPr>
      <w:proofErr w:type="spellStart"/>
      <w:r w:rsidRPr="00AE38D9">
        <w:rPr>
          <w:rFonts w:ascii="Times New Roman" w:hAnsi="Times New Roman"/>
        </w:rPr>
        <w:t>Неменская</w:t>
      </w:r>
      <w:proofErr w:type="spellEnd"/>
      <w:r w:rsidRPr="00AE38D9">
        <w:rPr>
          <w:rFonts w:ascii="Times New Roman" w:hAnsi="Times New Roman"/>
        </w:rPr>
        <w:t xml:space="preserve"> Л.А. (под ред. </w:t>
      </w:r>
      <w:proofErr w:type="spellStart"/>
      <w:r w:rsidRPr="00AE38D9">
        <w:rPr>
          <w:rFonts w:ascii="Times New Roman" w:hAnsi="Times New Roman"/>
        </w:rPr>
        <w:t>Неменского</w:t>
      </w:r>
      <w:proofErr w:type="spellEnd"/>
      <w:r w:rsidRPr="00AE38D9">
        <w:rPr>
          <w:rFonts w:ascii="Times New Roman" w:hAnsi="Times New Roman"/>
        </w:rPr>
        <w:t xml:space="preserve"> Б.М.).  Учебник  для 1- 4 классов «Изобразительное искусство».  М., Просвещение, 2011</w:t>
      </w:r>
    </w:p>
    <w:p w:rsidR="00AE38D9" w:rsidRPr="00AE38D9" w:rsidRDefault="00AE38D9" w:rsidP="00AE38D9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rPr>
          <w:rFonts w:ascii="Times New Roman" w:hAnsi="Times New Roman"/>
        </w:rPr>
      </w:pPr>
      <w:proofErr w:type="spellStart"/>
      <w:r w:rsidRPr="00AE38D9">
        <w:rPr>
          <w:rFonts w:ascii="Times New Roman" w:hAnsi="Times New Roman"/>
        </w:rPr>
        <w:t>Тимохович</w:t>
      </w:r>
      <w:proofErr w:type="spellEnd"/>
      <w:r w:rsidRPr="00AE38D9">
        <w:rPr>
          <w:rFonts w:ascii="Times New Roman" w:hAnsi="Times New Roman"/>
        </w:rPr>
        <w:t xml:space="preserve"> А.С. «Самоучитель по рисованию. Шаг за шагом». М., «Дрофа», 2010.</w:t>
      </w:r>
    </w:p>
    <w:p w:rsidR="00AE38D9" w:rsidRPr="00AE38D9" w:rsidRDefault="00AE38D9" w:rsidP="00AE38D9">
      <w:pPr>
        <w:widowControl/>
        <w:numPr>
          <w:ilvl w:val="0"/>
          <w:numId w:val="20"/>
        </w:numPr>
        <w:tabs>
          <w:tab w:val="left" w:pos="360"/>
        </w:tabs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</w:rPr>
        <w:t>Общероссийские издания.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</w:rPr>
        <w:t xml:space="preserve">        Журналы: «Искусство рисования и живописи»; «Юный художник».</w:t>
      </w:r>
    </w:p>
    <w:p w:rsidR="00AE38D9" w:rsidRPr="00AE38D9" w:rsidRDefault="00AE38D9" w:rsidP="00AE38D9">
      <w:pPr>
        <w:widowControl/>
        <w:autoSpaceDE/>
        <w:autoSpaceDN/>
        <w:adjustRightInd/>
        <w:jc w:val="center"/>
        <w:rPr>
          <w:rFonts w:ascii="Times New Roman" w:hAnsi="Times New Roman"/>
          <w:b/>
        </w:rPr>
      </w:pPr>
      <w:r w:rsidRPr="00AE38D9">
        <w:rPr>
          <w:rFonts w:ascii="Times New Roman" w:hAnsi="Times New Roman"/>
          <w:b/>
        </w:rPr>
        <w:t>Интернет – ресурсы: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  <w:lang w:val="en-US"/>
        </w:rPr>
        <w:t>http</w:t>
      </w:r>
      <w:r w:rsidRPr="00AE38D9">
        <w:rPr>
          <w:rFonts w:ascii="Times New Roman" w:hAnsi="Times New Roman"/>
        </w:rPr>
        <w:t>://</w:t>
      </w:r>
      <w:proofErr w:type="spellStart"/>
      <w:r w:rsidRPr="00AE38D9">
        <w:rPr>
          <w:rFonts w:ascii="Times New Roman" w:hAnsi="Times New Roman"/>
          <w:lang w:val="en-US"/>
        </w:rPr>
        <w:t>ru</w:t>
      </w:r>
      <w:proofErr w:type="spellEnd"/>
      <w:r w:rsidRPr="00AE38D9">
        <w:rPr>
          <w:rFonts w:ascii="Times New Roman" w:hAnsi="Times New Roman"/>
        </w:rPr>
        <w:t>.</w:t>
      </w:r>
      <w:proofErr w:type="spellStart"/>
      <w:r w:rsidRPr="00AE38D9">
        <w:rPr>
          <w:rFonts w:ascii="Times New Roman" w:hAnsi="Times New Roman"/>
          <w:lang w:val="en-US"/>
        </w:rPr>
        <w:t>wikipedia</w:t>
      </w:r>
      <w:proofErr w:type="spellEnd"/>
      <w:r w:rsidRPr="00AE38D9">
        <w:rPr>
          <w:rFonts w:ascii="Times New Roman" w:hAnsi="Times New Roman"/>
        </w:rPr>
        <w:t>.</w:t>
      </w:r>
      <w:r w:rsidRPr="00AE38D9">
        <w:rPr>
          <w:rFonts w:ascii="Times New Roman" w:hAnsi="Times New Roman"/>
          <w:lang w:val="en-US"/>
        </w:rPr>
        <w:t>org</w:t>
      </w:r>
      <w:r w:rsidRPr="00AE38D9">
        <w:rPr>
          <w:rFonts w:ascii="Times New Roman" w:hAnsi="Times New Roman"/>
        </w:rPr>
        <w:t>/</w:t>
      </w:r>
      <w:r w:rsidRPr="00AE38D9">
        <w:rPr>
          <w:rFonts w:ascii="Times New Roman" w:hAnsi="Times New Roman"/>
          <w:lang w:val="en-US"/>
        </w:rPr>
        <w:t>wiki</w:t>
      </w:r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  <w:lang w:val="en-US"/>
        </w:rPr>
      </w:pPr>
      <w:r w:rsidRPr="00AE38D9">
        <w:rPr>
          <w:rFonts w:ascii="Times New Roman" w:hAnsi="Times New Roman"/>
          <w:lang w:val="en-US"/>
        </w:rPr>
        <w:t>http://moikompas.ru /tags /</w:t>
      </w:r>
      <w:proofErr w:type="spellStart"/>
      <w:r w:rsidRPr="00AE38D9">
        <w:rPr>
          <w:rFonts w:ascii="Times New Roman" w:hAnsi="Times New Roman"/>
          <w:lang w:val="en-US"/>
        </w:rPr>
        <w:t>plastilin</w:t>
      </w:r>
      <w:proofErr w:type="spellEnd"/>
    </w:p>
    <w:p w:rsidR="00AE38D9" w:rsidRPr="00AE38D9" w:rsidRDefault="00AE38D9" w:rsidP="00AE38D9">
      <w:pPr>
        <w:widowControl/>
        <w:autoSpaceDE/>
        <w:autoSpaceDN/>
        <w:adjustRightInd/>
        <w:rPr>
          <w:rFonts w:ascii="Times New Roman" w:hAnsi="Times New Roman"/>
          <w:lang w:val="en-US"/>
        </w:rPr>
      </w:pPr>
      <w:proofErr w:type="gramStart"/>
      <w:r w:rsidRPr="00AE38D9">
        <w:rPr>
          <w:rFonts w:ascii="Times New Roman" w:hAnsi="Times New Roman"/>
          <w:lang w:val="en-US"/>
        </w:rPr>
        <w:t>http://art.thelib.ru /culture /pictures /</w:t>
      </w:r>
      <w:proofErr w:type="spellStart"/>
      <w:r w:rsidRPr="00AE38D9">
        <w:rPr>
          <w:rFonts w:ascii="Times New Roman" w:hAnsi="Times New Roman"/>
          <w:lang w:val="en-US"/>
        </w:rPr>
        <w:t>iskusstvo_yaponii</w:t>
      </w:r>
      <w:proofErr w:type="spellEnd"/>
      <w:r w:rsidRPr="00AE38D9">
        <w:rPr>
          <w:rFonts w:ascii="Times New Roman" w:hAnsi="Times New Roman"/>
          <w:lang w:val="en-US"/>
        </w:rPr>
        <w:t>.</w:t>
      </w:r>
      <w:proofErr w:type="gramEnd"/>
      <w:r w:rsidRPr="00AE38D9">
        <w:rPr>
          <w:rFonts w:ascii="Times New Roman" w:hAnsi="Times New Roman"/>
          <w:lang w:val="en-US"/>
        </w:rPr>
        <w:t xml:space="preserve"> Html</w:t>
      </w:r>
    </w:p>
    <w:p w:rsidR="00AE38D9" w:rsidRPr="00AE38D9" w:rsidRDefault="007566E2" w:rsidP="00AE38D9">
      <w:pPr>
        <w:widowControl/>
        <w:autoSpaceDE/>
        <w:autoSpaceDN/>
        <w:adjustRightInd/>
        <w:rPr>
          <w:rFonts w:ascii="Times New Roman" w:hAnsi="Times New Roman"/>
          <w:lang w:val="en-US"/>
        </w:rPr>
      </w:pPr>
      <w:hyperlink r:id="rId13" w:history="1">
        <w:r w:rsidR="00AE38D9" w:rsidRPr="00AE38D9">
          <w:rPr>
            <w:rFonts w:ascii="Times New Roman" w:hAnsi="Times New Roman"/>
            <w:color w:val="0000FF"/>
            <w:u w:val="single"/>
            <w:lang w:val="en-US"/>
          </w:rPr>
          <w:t>http://www.orientmuseum.ru/art</w:t>
        </w:r>
      </w:hyperlink>
    </w:p>
    <w:p w:rsidR="00AE38D9" w:rsidRPr="00E637A1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  <w:r w:rsidRPr="00AE38D9">
        <w:rPr>
          <w:rFonts w:ascii="Times New Roman" w:hAnsi="Times New Roman"/>
          <w:lang w:val="en-US"/>
        </w:rPr>
        <w:t>www</w:t>
      </w:r>
      <w:r w:rsidRPr="00E637A1">
        <w:rPr>
          <w:rFonts w:ascii="Times New Roman" w:hAnsi="Times New Roman"/>
        </w:rPr>
        <w:t>.</w:t>
      </w:r>
      <w:proofErr w:type="spellStart"/>
      <w:r w:rsidRPr="00AE38D9">
        <w:rPr>
          <w:rFonts w:ascii="Times New Roman" w:hAnsi="Times New Roman"/>
          <w:lang w:val="en-US"/>
        </w:rPr>
        <w:t>ellada</w:t>
      </w:r>
      <w:proofErr w:type="spellEnd"/>
      <w:r w:rsidRPr="00E637A1">
        <w:rPr>
          <w:rFonts w:ascii="Times New Roman" w:hAnsi="Times New Roman"/>
        </w:rPr>
        <w:t>.</w:t>
      </w:r>
      <w:proofErr w:type="spellStart"/>
      <w:r w:rsidRPr="00AE38D9">
        <w:rPr>
          <w:rFonts w:ascii="Times New Roman" w:hAnsi="Times New Roman"/>
          <w:lang w:val="en-US"/>
        </w:rPr>
        <w:t>spb</w:t>
      </w:r>
      <w:proofErr w:type="spellEnd"/>
      <w:r w:rsidRPr="00E637A1">
        <w:rPr>
          <w:rFonts w:ascii="Times New Roman" w:hAnsi="Times New Roman"/>
        </w:rPr>
        <w:t>.</w:t>
      </w:r>
      <w:proofErr w:type="spellStart"/>
      <w:r w:rsidRPr="00AE38D9">
        <w:rPr>
          <w:rFonts w:ascii="Times New Roman" w:hAnsi="Times New Roman"/>
          <w:lang w:val="en-US"/>
        </w:rPr>
        <w:t>ru</w:t>
      </w:r>
      <w:proofErr w:type="spellEnd"/>
    </w:p>
    <w:p w:rsidR="00AE38D9" w:rsidRPr="00E637A1" w:rsidRDefault="00AE38D9" w:rsidP="00AE38D9">
      <w:pPr>
        <w:widowControl/>
        <w:autoSpaceDE/>
        <w:autoSpaceDN/>
        <w:adjustRightInd/>
        <w:rPr>
          <w:rFonts w:ascii="Times New Roman" w:hAnsi="Times New Roman"/>
        </w:rPr>
      </w:pPr>
    </w:p>
    <w:p w:rsidR="00E637A1" w:rsidRPr="00E637A1" w:rsidRDefault="00E637A1" w:rsidP="00E637A1">
      <w:pPr>
        <w:pStyle w:val="ac"/>
        <w:widowControl/>
        <w:numPr>
          <w:ilvl w:val="0"/>
          <w:numId w:val="22"/>
        </w:numPr>
        <w:autoSpaceDE/>
        <w:autoSpaceDN/>
        <w:adjustRightInd/>
        <w:ind w:right="-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Планируемые результаты изучения учебного предмета.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rPr>
          <w:rFonts w:ascii="Times New Roman" w:hAnsi="Times New Roman"/>
          <w:b/>
          <w:bCs/>
          <w:i/>
          <w:iCs/>
        </w:rPr>
      </w:pP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Учащиеся 1класса должны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знать/понимать: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основные жанры и виды произведений изобразительного искусства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уметь: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различать основные и составные, теплые и холодные цвета;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lastRenderedPageBreak/>
        <w:t>узнавать отдельные произведения выдающихся отечественных художников (В. М. Васнецов, И. И. Левитан);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использовать художественные материалы (гуашь, акварельные краски, цветные карандаши, бумага);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для самостоятельной творческой деятельности;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обогащение опыта восприятия произведений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оценки произведений искусства (выражения собственного мнения) при посещении выставки.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  <w:r w:rsidRPr="00E637A1">
        <w:rPr>
          <w:rFonts w:ascii="Times New Roman" w:hAnsi="Times New Roman"/>
          <w:b/>
          <w:bCs/>
        </w:rPr>
        <w:t>Формирование универсальных учебных действий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Личностные УУД: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ценностно-смысловая ориентация учащегося;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действие </w:t>
      </w:r>
      <w:proofErr w:type="spellStart"/>
      <w:r w:rsidRPr="00E637A1">
        <w:rPr>
          <w:rFonts w:ascii="Times New Roman" w:hAnsi="Times New Roman"/>
        </w:rPr>
        <w:t>смыслообразования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нравственно-этическое оценивание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Коммуникативные УУД: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выражать свои мысли;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разрешение конфликтов, постановка вопросов;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управление поведением партнера: контроль, коррекция.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Регулятивные УУД: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целеполагание;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волевая </w:t>
      </w:r>
      <w:proofErr w:type="spellStart"/>
      <w:r w:rsidRPr="00E637A1">
        <w:rPr>
          <w:rFonts w:ascii="Times New Roman" w:hAnsi="Times New Roman"/>
        </w:rPr>
        <w:t>саморегуляция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коррекция;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оценка качества и уровня усвоения.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  <w:b/>
          <w:bCs/>
        </w:rPr>
        <w:t>Познавательные универсальные действия</w:t>
      </w:r>
      <w:r w:rsidRPr="00E637A1">
        <w:rPr>
          <w:rFonts w:ascii="Times New Roman" w:hAnsi="Times New Roman"/>
        </w:rPr>
        <w:t xml:space="preserve"> 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proofErr w:type="spellStart"/>
      <w:r w:rsidRPr="00E637A1">
        <w:rPr>
          <w:rFonts w:ascii="Times New Roman" w:hAnsi="Times New Roman"/>
          <w:b/>
          <w:bCs/>
          <w:u w:val="single"/>
        </w:rPr>
        <w:t>Общеучебные</w:t>
      </w:r>
      <w:proofErr w:type="spellEnd"/>
      <w:r w:rsidRPr="00E637A1">
        <w:rPr>
          <w:rFonts w:ascii="Times New Roman" w:hAnsi="Times New Roman"/>
          <w:b/>
          <w:bCs/>
          <w:u w:val="single"/>
        </w:rPr>
        <w:t>: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структурировать знания;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смысловое чтение;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знаково-символическое моделирование;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выделение и формирование учебной цели.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Логические: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анализ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синтез, как составление целого из частей;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классификация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доказательство;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выдвижение гипотез и их обоснование;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построение логической цепи рассуждения. 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rPr>
          <w:rFonts w:ascii="Times New Roman" w:hAnsi="Times New Roman"/>
          <w:b/>
          <w:bCs/>
          <w:i/>
          <w:iCs/>
        </w:rPr>
      </w:pP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Учащиеся 2 класса должны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знать/понимать: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lastRenderedPageBreak/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простейшие сведения о наглядной перспективе, линии горизонта, точке схода и т.д.;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 делении цветового круга на группу «холодных» и «теплых» цветов, промежуточный зеленый, на  хроматические и ахроматические цвета;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начальные сведения о видах современного декоративно-прикладного искусства и их роли в жизни человека;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роль фантазии и преобразования форм и образов в творчестве художника;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 деятельности художника (что и с помощью каких материалов может изображать художник);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особенности работы акварельными и гуашевыми красками, а также назначение палитры. 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уметь: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высказывать простейшие суждения о картинах и предметах декоративно-прикладного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стремиться </w:t>
      </w:r>
      <w:proofErr w:type="gramStart"/>
      <w:r w:rsidRPr="00E637A1">
        <w:rPr>
          <w:rFonts w:ascii="Times New Roman" w:hAnsi="Times New Roman"/>
        </w:rPr>
        <w:t>верно</w:t>
      </w:r>
      <w:proofErr w:type="gramEnd"/>
      <w:r w:rsidRPr="00E637A1">
        <w:rPr>
          <w:rFonts w:ascii="Times New Roman" w:hAnsi="Times New Roman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использовать формат листа (горизонтальный, вертикальный) в соответствии с задачей и сюжетом;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использовать навыки компоновки;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менять направление штриха, линии, мазка согласно форме;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лепить несложные объекты (фрукты, животных, фигуры человека, игрушки);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составлять аппликационные композиции из разных материалов (аппликация, коллаж)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для самостоятельной творческой деятельности;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обогащение опыта восприятия произведений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оценки произведений искусства (выражения собственного мнения) при посещении выставки.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  <w:r w:rsidRPr="00E637A1">
        <w:rPr>
          <w:rFonts w:ascii="Times New Roman" w:hAnsi="Times New Roman"/>
          <w:b/>
          <w:bCs/>
        </w:rPr>
        <w:t>Формирование универсальных учебных действий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Личностные УУД: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ценностно-смысловая ориентация учащегося;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действие </w:t>
      </w:r>
      <w:proofErr w:type="spellStart"/>
      <w:r w:rsidRPr="00E637A1">
        <w:rPr>
          <w:rFonts w:ascii="Times New Roman" w:hAnsi="Times New Roman"/>
        </w:rPr>
        <w:t>смыслообразования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нравственно-этическое оценивание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Коммуникативные УУД: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выражать свои мысли;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разрешение конфликтов, постановка вопросов;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управление поведением партнера: контроль, коррекция.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Регулятивные УУД: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lastRenderedPageBreak/>
        <w:t>целеполагание;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волевая </w:t>
      </w:r>
      <w:proofErr w:type="spellStart"/>
      <w:r w:rsidRPr="00E637A1">
        <w:rPr>
          <w:rFonts w:ascii="Times New Roman" w:hAnsi="Times New Roman"/>
        </w:rPr>
        <w:t>саморегуляция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коррекция;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оценка качества и уровня усвоения.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  <w:b/>
          <w:bCs/>
        </w:rPr>
        <w:t>Познавательные универсальные действия</w:t>
      </w:r>
      <w:r w:rsidRPr="00E637A1">
        <w:rPr>
          <w:rFonts w:ascii="Times New Roman" w:hAnsi="Times New Roman"/>
        </w:rPr>
        <w:t xml:space="preserve"> 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proofErr w:type="spellStart"/>
      <w:r w:rsidRPr="00E637A1">
        <w:rPr>
          <w:rFonts w:ascii="Times New Roman" w:hAnsi="Times New Roman"/>
          <w:b/>
          <w:bCs/>
          <w:u w:val="single"/>
        </w:rPr>
        <w:t>Общеучебные</w:t>
      </w:r>
      <w:proofErr w:type="spellEnd"/>
      <w:r w:rsidRPr="00E637A1">
        <w:rPr>
          <w:rFonts w:ascii="Times New Roman" w:hAnsi="Times New Roman"/>
          <w:b/>
          <w:bCs/>
          <w:u w:val="single"/>
        </w:rPr>
        <w:t>: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структурировать знания;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смысловое чтение;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знаково-символическое моделирование;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выделение и формирование учебной цели.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Логические: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анализ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синтез, как составление целого из частей;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классификация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доказательство;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выдвижение гипотез и их обоснование;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построение логической цепи рассуждения. 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rPr>
          <w:rFonts w:ascii="Times New Roman" w:hAnsi="Times New Roman"/>
          <w:b/>
          <w:bCs/>
          <w:i/>
          <w:iCs/>
        </w:rPr>
      </w:pP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Учащиеся 3 класса должны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знать/понимать: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отдельные произведения выдающихся мастеров русского изобразительного искусства прошлого и настоящего;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особенности художественных средств различных видов и жанров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 w:rsidRPr="00E637A1">
        <w:rPr>
          <w:rFonts w:ascii="Times New Roman" w:hAnsi="Times New Roman"/>
        </w:rPr>
        <w:t>цветоведения</w:t>
      </w:r>
      <w:proofErr w:type="spellEnd"/>
      <w:r w:rsidRPr="00E637A1">
        <w:rPr>
          <w:rFonts w:ascii="Times New Roman" w:hAnsi="Times New Roman"/>
        </w:rPr>
        <w:t>, композиции;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различные приемы работы карандашом, акварелью, гуашью;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знать  деление изобразительного искусства на жанры, понимать специфику их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роль изобразительного искусства в духовной жизни человека, обогащение его переживаниями и опытом предыдущих поколений;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названия наиболее крупных художественных музеев России;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названия известных центров народных художественных ремесел России. 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уметь: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видеть цветовое богатство окружающего мира и передавать свои впечатления в рисунках;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выбирать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эскизы), с помощью изобразительных средств выражать свое отношение к персонажам изображаемого сюжета;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одного предмета с особенностями другого;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пользоваться элементами перспективы, светотени, композиции и т.д. в рисовании на темы и с натуры;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передавать тоном и цветом объем и пространство в натюрморте, пейзаже, портрете;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применять в рисунке выразительные средства (эффекты освещения, композиции, штриховки, разные приемы работы акварелью, гуашью), добиваться образной передачи действительности.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для самостоятельной творческой деятельности;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обогащение опыта восприятия произведений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оценки произведений искусства (выражения собственного мнения) при посещении выставки.</w:t>
      </w:r>
    </w:p>
    <w:p w:rsidR="00E637A1" w:rsidRPr="00E637A1" w:rsidRDefault="00E637A1" w:rsidP="00E637A1">
      <w:pPr>
        <w:widowControl/>
        <w:tabs>
          <w:tab w:val="left" w:pos="720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          </w:t>
      </w:r>
      <w:r w:rsidRPr="00E637A1">
        <w:rPr>
          <w:rFonts w:ascii="Times New Roman" w:hAnsi="Times New Roman"/>
          <w:b/>
          <w:bCs/>
          <w:i/>
          <w:iCs/>
        </w:rPr>
        <w:t xml:space="preserve"> владеть компетенциями: </w:t>
      </w:r>
      <w:r w:rsidRPr="00E637A1">
        <w:rPr>
          <w:rFonts w:ascii="Times New Roman" w:hAnsi="Times New Roman"/>
        </w:rPr>
        <w:t>личностного саморазвития, коммуникативной, ценностно-ориентационной, рефлексивной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  <w:r w:rsidRPr="00E637A1">
        <w:rPr>
          <w:rFonts w:ascii="Times New Roman" w:hAnsi="Times New Roman"/>
          <w:b/>
          <w:bCs/>
        </w:rPr>
        <w:t>Формирование универсальных учебных действий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Личностные УУД: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ценностно-смысловая ориентация учащегося;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действие </w:t>
      </w:r>
      <w:proofErr w:type="spellStart"/>
      <w:r w:rsidRPr="00E637A1">
        <w:rPr>
          <w:rFonts w:ascii="Times New Roman" w:hAnsi="Times New Roman"/>
        </w:rPr>
        <w:t>смыслообразования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нравственно-этическое оценивание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Коммуникативные УУД: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выражать свои мысли;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разрешение конфликтов, постановка вопросов;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управление поведением партнера: контроль, коррекция.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Регулятивные УУД: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целеполагание;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волевая </w:t>
      </w:r>
      <w:proofErr w:type="spellStart"/>
      <w:r w:rsidRPr="00E637A1">
        <w:rPr>
          <w:rFonts w:ascii="Times New Roman" w:hAnsi="Times New Roman"/>
        </w:rPr>
        <w:t>саморегуляция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коррекция;</w:t>
      </w:r>
    </w:p>
    <w:p w:rsidR="00E637A1" w:rsidRPr="007F03B2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оценка качества и уровня усвоения.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  <w:b/>
          <w:bCs/>
        </w:rPr>
        <w:t>Познавательные универсальные действия</w:t>
      </w:r>
      <w:r w:rsidRPr="00E637A1">
        <w:rPr>
          <w:rFonts w:ascii="Times New Roman" w:hAnsi="Times New Roman"/>
        </w:rPr>
        <w:t xml:space="preserve"> 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proofErr w:type="spellStart"/>
      <w:r w:rsidRPr="00E637A1">
        <w:rPr>
          <w:rFonts w:ascii="Times New Roman" w:hAnsi="Times New Roman"/>
          <w:b/>
          <w:bCs/>
          <w:u w:val="single"/>
        </w:rPr>
        <w:t>Общеучебные</w:t>
      </w:r>
      <w:proofErr w:type="spellEnd"/>
      <w:r w:rsidRPr="00E637A1">
        <w:rPr>
          <w:rFonts w:ascii="Times New Roman" w:hAnsi="Times New Roman"/>
          <w:b/>
          <w:bCs/>
          <w:u w:val="single"/>
        </w:rPr>
        <w:t>: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структурировать знания;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смысловое чтение;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знаково-символическое моделирование;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выделение и формирование учебной цели.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Логические: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анализ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синтез, как составление целого из частей;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классификация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доказательство;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выдвижение гипотез и их обоснование;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построение логической цепи рассуждения. 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Учащиеся 4 класса должны</w:t>
      </w:r>
    </w:p>
    <w:p w:rsidR="00E637A1" w:rsidRPr="00E637A1" w:rsidRDefault="00E637A1" w:rsidP="00E637A1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знать/понимать: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основные виды и жанры изобразительных искусств;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основы изобразительной грамоты (цвет, тон, пропорции, композиция);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выдающихся представителей русского и зарубежного искусства и их основные произведения;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простейшие композиционные приемы и художественные средства, необходимые для передачи движения и покоя в сюжетном рисунке;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названия наиболее крупных художественных музеев России;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названия известных центров народных художественных ремесел России. </w:t>
      </w:r>
    </w:p>
    <w:p w:rsidR="00E637A1" w:rsidRPr="00E637A1" w:rsidRDefault="00E637A1" w:rsidP="00E637A1">
      <w:pPr>
        <w:widowControl/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уметь: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применять художественные материалы (гуашь, акварель) в творческой деятельности;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различать основные и составные, теплые и холодные цвета;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lastRenderedPageBreak/>
        <w:t>узнавать отдельные произведения выдающихся отечественных художников;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добиваться тональных и цветовых градаций при передаче объема.</w:t>
      </w:r>
    </w:p>
    <w:p w:rsidR="00E637A1" w:rsidRPr="00E637A1" w:rsidRDefault="00E637A1" w:rsidP="00E637A1">
      <w:pPr>
        <w:widowControl/>
        <w:tabs>
          <w:tab w:val="left" w:pos="1440"/>
        </w:tabs>
        <w:autoSpaceDE/>
        <w:autoSpaceDN/>
        <w:adjustRightInd/>
        <w:ind w:left="720"/>
        <w:rPr>
          <w:rFonts w:ascii="Times New Roman" w:hAnsi="Times New Roman"/>
          <w:b/>
          <w:bCs/>
          <w:i/>
          <w:iCs/>
        </w:rPr>
      </w:pPr>
      <w:r w:rsidRPr="00E637A1">
        <w:rPr>
          <w:rFonts w:ascii="Times New Roman" w:hAnsi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для самостоятельной творческой деятельности;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обогащение опыта восприятия произведений изобразительного искусства;</w:t>
      </w:r>
    </w:p>
    <w:p w:rsidR="00E637A1" w:rsidRPr="00E637A1" w:rsidRDefault="00E637A1" w:rsidP="00E637A1">
      <w:pPr>
        <w:widowControl/>
        <w:numPr>
          <w:ilvl w:val="0"/>
          <w:numId w:val="23"/>
        </w:numPr>
        <w:tabs>
          <w:tab w:val="left" w:pos="720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оценки произведений искусства (выражения собственного мнения) при посещении выставки.</w:t>
      </w:r>
    </w:p>
    <w:p w:rsidR="00E637A1" w:rsidRPr="00E637A1" w:rsidRDefault="00E637A1" w:rsidP="00E637A1">
      <w:pPr>
        <w:widowControl/>
        <w:tabs>
          <w:tab w:val="left" w:pos="720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           </w:t>
      </w:r>
      <w:r w:rsidRPr="00E637A1">
        <w:rPr>
          <w:rFonts w:ascii="Times New Roman" w:hAnsi="Times New Roman"/>
          <w:b/>
          <w:bCs/>
          <w:i/>
          <w:iCs/>
        </w:rPr>
        <w:t xml:space="preserve"> владеть компетенциями: </w:t>
      </w:r>
      <w:r w:rsidRPr="00E637A1">
        <w:rPr>
          <w:rFonts w:ascii="Times New Roman" w:hAnsi="Times New Roman"/>
        </w:rPr>
        <w:t>личностного саморазвития, коммуникативной, ценностно-ориентационной, рефлексивной</w:t>
      </w:r>
    </w:p>
    <w:p w:rsidR="00E637A1" w:rsidRPr="00E637A1" w:rsidRDefault="00E637A1" w:rsidP="00E637A1">
      <w:pPr>
        <w:widowControl/>
        <w:autoSpaceDE/>
        <w:autoSpaceDN/>
        <w:adjustRightInd/>
        <w:ind w:firstLine="680"/>
        <w:rPr>
          <w:rFonts w:ascii="Times New Roman" w:hAnsi="Times New Roman"/>
          <w:b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</w:rPr>
      </w:pPr>
      <w:r w:rsidRPr="00E637A1">
        <w:rPr>
          <w:rFonts w:ascii="Times New Roman" w:hAnsi="Times New Roman"/>
          <w:b/>
          <w:bCs/>
        </w:rPr>
        <w:t>Формирование универсальных учебных действий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Личностные УУД: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ценностно-смысловая ориентация учащегося;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действие </w:t>
      </w:r>
      <w:proofErr w:type="spellStart"/>
      <w:r w:rsidRPr="00E637A1">
        <w:rPr>
          <w:rFonts w:ascii="Times New Roman" w:hAnsi="Times New Roman"/>
        </w:rPr>
        <w:t>смыслообразования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4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нравственно-этическое оценивание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Коммуникативные УУД: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выражать свои мысли;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разрешение конфликтов, постановка вопросов;</w:t>
      </w:r>
    </w:p>
    <w:p w:rsidR="00E637A1" w:rsidRPr="00E637A1" w:rsidRDefault="00E637A1" w:rsidP="00E637A1">
      <w:pPr>
        <w:widowControl/>
        <w:numPr>
          <w:ilvl w:val="0"/>
          <w:numId w:val="25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управление поведением партнера: контроль, коррекция.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Регулятивные УУД: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целеполагание;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волевая </w:t>
      </w:r>
      <w:proofErr w:type="spellStart"/>
      <w:r w:rsidRPr="00E637A1">
        <w:rPr>
          <w:rFonts w:ascii="Times New Roman" w:hAnsi="Times New Roman"/>
        </w:rPr>
        <w:t>саморегуляция</w:t>
      </w:r>
      <w:proofErr w:type="spellEnd"/>
      <w:r w:rsidRPr="00E637A1">
        <w:rPr>
          <w:rFonts w:ascii="Times New Roman" w:hAnsi="Times New Roman"/>
        </w:rPr>
        <w:t>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коррекция;</w:t>
      </w:r>
    </w:p>
    <w:p w:rsidR="00E637A1" w:rsidRPr="00E637A1" w:rsidRDefault="00E637A1" w:rsidP="00E637A1">
      <w:pPr>
        <w:widowControl/>
        <w:numPr>
          <w:ilvl w:val="0"/>
          <w:numId w:val="26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оценка качества и уровня усвоения.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  <w:b/>
          <w:bCs/>
        </w:rPr>
        <w:t>Познавательные универсальные действия</w:t>
      </w:r>
      <w:r w:rsidRPr="00E637A1">
        <w:rPr>
          <w:rFonts w:ascii="Times New Roman" w:hAnsi="Times New Roman"/>
        </w:rPr>
        <w:t xml:space="preserve"> 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proofErr w:type="spellStart"/>
      <w:r w:rsidRPr="00E637A1">
        <w:rPr>
          <w:rFonts w:ascii="Times New Roman" w:hAnsi="Times New Roman"/>
          <w:b/>
          <w:bCs/>
          <w:u w:val="single"/>
        </w:rPr>
        <w:t>Общеучебные</w:t>
      </w:r>
      <w:proofErr w:type="spellEnd"/>
      <w:r w:rsidRPr="00E637A1">
        <w:rPr>
          <w:rFonts w:ascii="Times New Roman" w:hAnsi="Times New Roman"/>
          <w:b/>
          <w:bCs/>
          <w:u w:val="single"/>
        </w:rPr>
        <w:t>: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умение структурировать знания;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смысловое чтение;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знаково-символическое моделирование;</w:t>
      </w:r>
    </w:p>
    <w:p w:rsidR="00E637A1" w:rsidRPr="00E637A1" w:rsidRDefault="00E637A1" w:rsidP="00E637A1">
      <w:pPr>
        <w:widowControl/>
        <w:numPr>
          <w:ilvl w:val="0"/>
          <w:numId w:val="27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выделение и формирование учебной цели.</w:t>
      </w:r>
    </w:p>
    <w:p w:rsidR="00E637A1" w:rsidRPr="00E637A1" w:rsidRDefault="00E637A1" w:rsidP="00E637A1">
      <w:pPr>
        <w:widowControl/>
        <w:tabs>
          <w:tab w:val="left" w:pos="1069"/>
        </w:tabs>
        <w:autoSpaceDE/>
        <w:autoSpaceDN/>
        <w:adjustRightInd/>
        <w:rPr>
          <w:rFonts w:ascii="Times New Roman" w:hAnsi="Times New Roman"/>
          <w:b/>
          <w:bCs/>
          <w:u w:val="single"/>
        </w:rPr>
      </w:pPr>
      <w:r w:rsidRPr="00E637A1">
        <w:rPr>
          <w:rFonts w:ascii="Times New Roman" w:hAnsi="Times New Roman"/>
          <w:b/>
          <w:bCs/>
          <w:u w:val="single"/>
        </w:rPr>
        <w:t>Логические: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анализ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синтез, как составление целого из частей;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классификация объектов;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доказательство;</w:t>
      </w:r>
    </w:p>
    <w:p w:rsidR="00E637A1" w:rsidRP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>выдвижение гипотез и их обоснование;</w:t>
      </w:r>
    </w:p>
    <w:p w:rsidR="00E637A1" w:rsidRDefault="00E637A1" w:rsidP="00E637A1">
      <w:pPr>
        <w:widowControl/>
        <w:numPr>
          <w:ilvl w:val="0"/>
          <w:numId w:val="28"/>
        </w:numPr>
        <w:tabs>
          <w:tab w:val="left" w:pos="360"/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r w:rsidRPr="00E637A1">
        <w:rPr>
          <w:rFonts w:ascii="Times New Roman" w:hAnsi="Times New Roman"/>
        </w:rPr>
        <w:t xml:space="preserve">построение логической цепи рассуждения. </w:t>
      </w:r>
    </w:p>
    <w:p w:rsidR="007566E2" w:rsidRDefault="007566E2" w:rsidP="007566E2">
      <w:pPr>
        <w:widowControl/>
        <w:tabs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  <w:bookmarkStart w:id="0" w:name="_GoBack"/>
      <w:bookmarkEnd w:id="0"/>
    </w:p>
    <w:p w:rsidR="007566E2" w:rsidRPr="00E637A1" w:rsidRDefault="007566E2" w:rsidP="007566E2">
      <w:pPr>
        <w:widowControl/>
        <w:tabs>
          <w:tab w:val="left" w:pos="1069"/>
        </w:tabs>
        <w:suppressAutoHyphens/>
        <w:autoSpaceDE/>
        <w:autoSpaceDN/>
        <w:adjustRightInd/>
        <w:rPr>
          <w:rFonts w:ascii="Times New Roman" w:hAnsi="Times New Roman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5104"/>
        <w:gridCol w:w="4533"/>
      </w:tblGrid>
      <w:tr w:rsidR="007566E2" w:rsidTr="007566E2"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Протокол методического объединения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учителей начальных классов МБОУ СОШ №2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от 31 августа 2015 года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___________________</w:t>
            </w:r>
            <w:proofErr w:type="spellStart"/>
            <w:r w:rsidRPr="007566E2">
              <w:rPr>
                <w:rFonts w:ascii="Times New Roman" w:hAnsi="Times New Roman"/>
                <w:sz w:val="28"/>
                <w:szCs w:val="28"/>
              </w:rPr>
              <w:t>Кунаковская</w:t>
            </w:r>
            <w:proofErr w:type="spellEnd"/>
            <w:r w:rsidRPr="007566E2">
              <w:rPr>
                <w:rFonts w:ascii="Times New Roman" w:hAnsi="Times New Roman"/>
                <w:sz w:val="28"/>
                <w:szCs w:val="28"/>
              </w:rPr>
              <w:t xml:space="preserve"> И.Д.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</w:tcPr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СОГЛАСОВАНО</w:t>
            </w:r>
            <w:r w:rsidRPr="007566E2">
              <w:rPr>
                <w:rFonts w:ascii="Times New Roman" w:hAnsi="Times New Roman"/>
                <w:sz w:val="28"/>
                <w:szCs w:val="28"/>
              </w:rPr>
              <w:br/>
              <w:t>Заместитель директора по УВР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__________________Коновалова Е.В.</w:t>
            </w:r>
          </w:p>
          <w:p w:rsidR="007566E2" w:rsidRPr="007566E2" w:rsidRDefault="007566E2" w:rsidP="007566E2">
            <w:pPr>
              <w:pStyle w:val="ac"/>
              <w:widowControl/>
              <w:autoSpaceDE/>
              <w:autoSpaceDN/>
              <w:adjustRightInd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566E2">
              <w:rPr>
                <w:rFonts w:ascii="Times New Roman" w:hAnsi="Times New Roman"/>
                <w:sz w:val="28"/>
                <w:szCs w:val="28"/>
              </w:rPr>
              <w:t>___августа 2015 года</w:t>
            </w:r>
          </w:p>
        </w:tc>
      </w:tr>
    </w:tbl>
    <w:p w:rsidR="00AE38D9" w:rsidRPr="00E637A1" w:rsidRDefault="00AE38D9" w:rsidP="007566E2">
      <w:pPr>
        <w:pStyle w:val="ac"/>
        <w:widowControl/>
        <w:autoSpaceDE/>
        <w:autoSpaceDN/>
        <w:adjustRightInd/>
        <w:ind w:left="502"/>
        <w:rPr>
          <w:rFonts w:ascii="Times New Roman" w:hAnsi="Times New Roman"/>
        </w:rPr>
      </w:pPr>
    </w:p>
    <w:p w:rsidR="00DC2343" w:rsidRDefault="00DC2343"/>
    <w:sectPr w:rsidR="00DC2343" w:rsidSect="007566E2"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EE4" w:rsidRDefault="00965EE4" w:rsidP="00A9322C">
      <w:r>
        <w:separator/>
      </w:r>
    </w:p>
  </w:endnote>
  <w:endnote w:type="continuationSeparator" w:id="0">
    <w:p w:rsidR="00965EE4" w:rsidRDefault="00965EE4" w:rsidP="00A9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995009"/>
      <w:docPartObj>
        <w:docPartGallery w:val="Page Numbers (Bottom of Page)"/>
        <w:docPartUnique/>
      </w:docPartObj>
    </w:sdtPr>
    <w:sdtContent>
      <w:p w:rsidR="007F03B2" w:rsidRDefault="007F03B2" w:rsidP="00592924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924">
          <w:rPr>
            <w:noProof/>
          </w:rPr>
          <w:t>75</w:t>
        </w:r>
        <w:r>
          <w:fldChar w:fldCharType="end"/>
        </w:r>
      </w:p>
    </w:sdtContent>
  </w:sdt>
  <w:p w:rsidR="007566E2" w:rsidRDefault="007566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EE4" w:rsidRDefault="00965EE4" w:rsidP="00A9322C">
      <w:r>
        <w:separator/>
      </w:r>
    </w:p>
  </w:footnote>
  <w:footnote w:type="continuationSeparator" w:id="0">
    <w:p w:rsidR="00965EE4" w:rsidRDefault="00965EE4" w:rsidP="00A9322C">
      <w:r>
        <w:continuationSeparator/>
      </w:r>
    </w:p>
  </w:footnote>
  <w:footnote w:id="1">
    <w:p w:rsidR="007566E2" w:rsidRDefault="007566E2" w:rsidP="00634F53">
      <w:pPr>
        <w:pStyle w:val="Style20"/>
        <w:widowControl/>
        <w:spacing w:line="240" w:lineRule="auto"/>
        <w:ind w:left="-142" w:firstLine="0"/>
      </w:pPr>
      <w:r w:rsidRPr="006C3A3E">
        <w:rPr>
          <w:rStyle w:val="FontStyle145"/>
          <w:sz w:val="22"/>
          <w:szCs w:val="22"/>
          <w:vertAlign w:val="superscript"/>
        </w:rPr>
        <w:footnoteRef/>
      </w:r>
      <w:r w:rsidRPr="006C3A3E">
        <w:rPr>
          <w:rStyle w:val="FontStyle145"/>
          <w:sz w:val="22"/>
          <w:szCs w:val="22"/>
        </w:rPr>
        <w:t xml:space="preserve"> См.: Федеральный государственный образовательный стандарт начально</w:t>
      </w:r>
      <w:r w:rsidRPr="006C3A3E">
        <w:rPr>
          <w:rStyle w:val="FontStyle145"/>
          <w:sz w:val="22"/>
          <w:szCs w:val="22"/>
        </w:rPr>
        <w:softHyphen/>
        <w:t>го общего образования / Министерство образования и науки Российской Фе</w:t>
      </w:r>
      <w:r w:rsidRPr="006C3A3E">
        <w:rPr>
          <w:rStyle w:val="FontStyle145"/>
          <w:sz w:val="22"/>
          <w:szCs w:val="22"/>
        </w:rPr>
        <w:softHyphen/>
        <w:t>дерации. — М.: Просвещение, 2010.</w:t>
      </w:r>
    </w:p>
  </w:footnote>
  <w:footnote w:id="2">
    <w:p w:rsidR="007566E2" w:rsidRDefault="007566E2" w:rsidP="00634F53">
      <w:pPr>
        <w:pStyle w:val="Style20"/>
        <w:widowControl/>
        <w:spacing w:line="240" w:lineRule="auto"/>
        <w:ind w:left="-142" w:firstLine="0"/>
      </w:pPr>
      <w:r w:rsidRPr="006C3A3E">
        <w:rPr>
          <w:rStyle w:val="FontStyle145"/>
          <w:sz w:val="22"/>
          <w:szCs w:val="22"/>
          <w:vertAlign w:val="superscript"/>
        </w:rPr>
        <w:footnoteRef/>
      </w:r>
      <w:r w:rsidRPr="006C3A3E">
        <w:rPr>
          <w:rStyle w:val="FontStyle145"/>
          <w:sz w:val="22"/>
          <w:szCs w:val="22"/>
        </w:rPr>
        <w:t xml:space="preserve"> См.: </w:t>
      </w:r>
      <w:r w:rsidRPr="006C3A3E">
        <w:rPr>
          <w:rStyle w:val="FontStyle145"/>
          <w:spacing w:val="40"/>
          <w:sz w:val="22"/>
          <w:szCs w:val="22"/>
        </w:rPr>
        <w:t>Дани</w:t>
      </w:r>
      <w:r w:rsidRPr="006C3A3E">
        <w:rPr>
          <w:rStyle w:val="FontStyle145"/>
          <w:sz w:val="22"/>
          <w:szCs w:val="22"/>
        </w:rPr>
        <w:t xml:space="preserve"> </w:t>
      </w:r>
      <w:r w:rsidRPr="006C3A3E">
        <w:rPr>
          <w:rStyle w:val="FontStyle145"/>
          <w:spacing w:val="40"/>
          <w:sz w:val="22"/>
          <w:szCs w:val="22"/>
        </w:rPr>
        <w:t>люк</w:t>
      </w:r>
      <w:r w:rsidRPr="006C3A3E">
        <w:rPr>
          <w:rStyle w:val="FontStyle145"/>
          <w:sz w:val="22"/>
          <w:szCs w:val="22"/>
        </w:rPr>
        <w:t xml:space="preserve"> А. Я., </w:t>
      </w:r>
      <w:r w:rsidRPr="006C3A3E">
        <w:rPr>
          <w:rStyle w:val="FontStyle145"/>
          <w:spacing w:val="40"/>
          <w:sz w:val="22"/>
          <w:szCs w:val="22"/>
        </w:rPr>
        <w:t>Кондаков</w:t>
      </w:r>
      <w:r w:rsidRPr="006C3A3E">
        <w:rPr>
          <w:rStyle w:val="FontStyle145"/>
          <w:sz w:val="22"/>
          <w:szCs w:val="22"/>
        </w:rPr>
        <w:t xml:space="preserve"> А. М., </w:t>
      </w:r>
      <w:r w:rsidRPr="006C3A3E">
        <w:rPr>
          <w:rStyle w:val="FontStyle145"/>
          <w:spacing w:val="40"/>
          <w:sz w:val="22"/>
          <w:szCs w:val="22"/>
        </w:rPr>
        <w:t>Тишков</w:t>
      </w:r>
      <w:r w:rsidRPr="006C3A3E">
        <w:rPr>
          <w:rStyle w:val="FontStyle145"/>
          <w:sz w:val="22"/>
          <w:szCs w:val="22"/>
        </w:rPr>
        <w:t xml:space="preserve"> В. А. Концеп</w:t>
      </w:r>
      <w:r w:rsidRPr="006C3A3E">
        <w:rPr>
          <w:rStyle w:val="FontStyle145"/>
          <w:sz w:val="22"/>
          <w:szCs w:val="22"/>
        </w:rPr>
        <w:softHyphen/>
        <w:t>ция духовно-нравственного развития и воспитания личности гражданина Рос</w:t>
      </w:r>
      <w:r w:rsidRPr="006C3A3E">
        <w:rPr>
          <w:rStyle w:val="FontStyle145"/>
          <w:sz w:val="22"/>
          <w:szCs w:val="22"/>
        </w:rPr>
        <w:softHyphen/>
        <w:t>сии. — М.: Просвещение, 2010.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E2" w:rsidRDefault="007566E2">
    <w:pPr>
      <w:pStyle w:val="Style44"/>
      <w:widowControl/>
      <w:ind w:left="-502" w:right="-70"/>
      <w:jc w:val="right"/>
      <w:rPr>
        <w:rStyle w:val="FontStyle129"/>
      </w:rPr>
    </w:pPr>
    <w:r>
      <w:rPr>
        <w:rStyle w:val="FontStyle12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E2" w:rsidRPr="00775301" w:rsidRDefault="007566E2" w:rsidP="00A9322C">
    <w:pPr>
      <w:pStyle w:val="a5"/>
      <w:rPr>
        <w:rStyle w:val="FontStyle102"/>
        <w:rFonts w:ascii="Century Gothic" w:hAnsi="Century Gothic" w:cstheme="minorBidi"/>
        <w:sz w:val="24"/>
      </w:rPr>
    </w:pPr>
    <w:r>
      <w:rPr>
        <w:rStyle w:val="FontStyle102"/>
        <w:rFonts w:ascii="Century Gothic" w:hAnsi="Century Gothic" w:cstheme="minorBidi"/>
        <w:sz w:val="24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E2" w:rsidRDefault="007566E2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E2" w:rsidRDefault="007566E2">
    <w:pPr>
      <w:pStyle w:val="Style24"/>
      <w:widowControl/>
      <w:ind w:left="-41" w:right="-3"/>
      <w:rPr>
        <w:rStyle w:val="FontStyle39"/>
      </w:rPr>
    </w:pPr>
    <w:r>
      <w:rPr>
        <w:rStyle w:val="FontStyle39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EDCDCD2"/>
    <w:lvl w:ilvl="0">
      <w:numFmt w:val="bullet"/>
      <w:lvlText w:val="*"/>
      <w:lvlJc w:val="left"/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15D0677"/>
    <w:multiLevelType w:val="hybridMultilevel"/>
    <w:tmpl w:val="0FD82B14"/>
    <w:lvl w:ilvl="0" w:tplc="04190001">
      <w:start w:val="1"/>
      <w:numFmt w:val="bullet"/>
      <w:lvlText w:val=""/>
      <w:lvlJc w:val="left"/>
      <w:pPr>
        <w:ind w:left="-1548" w:hanging="360"/>
      </w:pPr>
      <w:rPr>
        <w:rFonts w:ascii="Symbol" w:hAnsi="Symbol" w:hint="default"/>
      </w:rPr>
    </w:lvl>
    <w:lvl w:ilvl="1" w:tplc="A574FF70">
      <w:numFmt w:val="bullet"/>
      <w:lvlText w:val="•"/>
      <w:lvlJc w:val="left"/>
      <w:pPr>
        <w:ind w:left="-82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8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9">
    <w:nsid w:val="039052BC"/>
    <w:multiLevelType w:val="hybridMultilevel"/>
    <w:tmpl w:val="AD16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1210EE"/>
    <w:multiLevelType w:val="hybridMultilevel"/>
    <w:tmpl w:val="40C42504"/>
    <w:lvl w:ilvl="0" w:tplc="4EDCDCD2">
      <w:numFmt w:val="bullet"/>
      <w:lvlText w:val="•"/>
      <w:legacy w:legacy="1" w:legacySpace="0" w:legacyIndent="32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</w:abstractNum>
  <w:abstractNum w:abstractNumId="11">
    <w:nsid w:val="1141180C"/>
    <w:multiLevelType w:val="hybridMultilevel"/>
    <w:tmpl w:val="9CB095E6"/>
    <w:lvl w:ilvl="0" w:tplc="175A3A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41D7FA9"/>
    <w:multiLevelType w:val="hybridMultilevel"/>
    <w:tmpl w:val="C3623284"/>
    <w:lvl w:ilvl="0" w:tplc="04190001">
      <w:start w:val="1"/>
      <w:numFmt w:val="bullet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13">
    <w:nsid w:val="3E741A61"/>
    <w:multiLevelType w:val="multilevel"/>
    <w:tmpl w:val="CBD09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82E5B77"/>
    <w:multiLevelType w:val="hybridMultilevel"/>
    <w:tmpl w:val="3C36592A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12F0F"/>
    <w:multiLevelType w:val="hybridMultilevel"/>
    <w:tmpl w:val="164A5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B7E68"/>
    <w:multiLevelType w:val="hybridMultilevel"/>
    <w:tmpl w:val="85DCDBEC"/>
    <w:lvl w:ilvl="0" w:tplc="4EDCDCD2">
      <w:numFmt w:val="bullet"/>
      <w:lvlText w:val="•"/>
      <w:legacy w:legacy="1" w:legacySpace="0" w:legacyIndent="32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17">
    <w:nsid w:val="558B01DC"/>
    <w:multiLevelType w:val="hybridMultilevel"/>
    <w:tmpl w:val="FD541DA4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FB2DE8"/>
    <w:multiLevelType w:val="hybridMultilevel"/>
    <w:tmpl w:val="5F1ADB82"/>
    <w:lvl w:ilvl="0" w:tplc="C8749B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EE82F96"/>
    <w:multiLevelType w:val="hybridMultilevel"/>
    <w:tmpl w:val="7D76AD2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DFC91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B76A4F"/>
    <w:multiLevelType w:val="singleLevel"/>
    <w:tmpl w:val="336E66B0"/>
    <w:lvl w:ilvl="0">
      <w:start w:val="2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22"/>
  </w:num>
  <w:num w:numId="6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10"/>
  </w:num>
  <w:num w:numId="9">
    <w:abstractNumId w:val="16"/>
  </w:num>
  <w:num w:numId="10">
    <w:abstractNumId w:val="12"/>
  </w:num>
  <w:num w:numId="11">
    <w:abstractNumId w:val="9"/>
  </w:num>
  <w:num w:numId="12">
    <w:abstractNumId w:val="8"/>
  </w:num>
  <w:num w:numId="13">
    <w:abstractNumId w:val="15"/>
  </w:num>
  <w:num w:numId="14">
    <w:abstractNumId w:val="21"/>
  </w:num>
  <w:num w:numId="15">
    <w:abstractNumId w:val="17"/>
  </w:num>
  <w:num w:numId="16">
    <w:abstractNumId w:val="14"/>
  </w:num>
  <w:num w:numId="17">
    <w:abstractNumId w:val="0"/>
  </w:num>
  <w:num w:numId="18">
    <w:abstractNumId w:val="20"/>
  </w:num>
  <w:num w:numId="19">
    <w:abstractNumId w:val="13"/>
  </w:num>
  <w:num w:numId="20">
    <w:abstractNumId w:val="19"/>
  </w:num>
  <w:num w:numId="21">
    <w:abstractNumId w:val="18"/>
  </w:num>
  <w:num w:numId="22">
    <w:abstractNumId w:val="11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2C"/>
    <w:rsid w:val="000A41DF"/>
    <w:rsid w:val="00180F4F"/>
    <w:rsid w:val="002758F0"/>
    <w:rsid w:val="002C425B"/>
    <w:rsid w:val="003C7B15"/>
    <w:rsid w:val="003F7764"/>
    <w:rsid w:val="00456197"/>
    <w:rsid w:val="004F0296"/>
    <w:rsid w:val="005917B5"/>
    <w:rsid w:val="00592924"/>
    <w:rsid w:val="00634F53"/>
    <w:rsid w:val="007566E2"/>
    <w:rsid w:val="00793C2C"/>
    <w:rsid w:val="007F03B2"/>
    <w:rsid w:val="008106CA"/>
    <w:rsid w:val="008A6364"/>
    <w:rsid w:val="008F6FE9"/>
    <w:rsid w:val="00965EE4"/>
    <w:rsid w:val="00990CF5"/>
    <w:rsid w:val="00992674"/>
    <w:rsid w:val="00992FBB"/>
    <w:rsid w:val="00A21239"/>
    <w:rsid w:val="00A87BF5"/>
    <w:rsid w:val="00A9322C"/>
    <w:rsid w:val="00AA34DE"/>
    <w:rsid w:val="00AE38D9"/>
    <w:rsid w:val="00AE3B10"/>
    <w:rsid w:val="00B24CB9"/>
    <w:rsid w:val="00B37EB4"/>
    <w:rsid w:val="00BF6568"/>
    <w:rsid w:val="00CB03F0"/>
    <w:rsid w:val="00CB6264"/>
    <w:rsid w:val="00CC6757"/>
    <w:rsid w:val="00CD5A2A"/>
    <w:rsid w:val="00D242AF"/>
    <w:rsid w:val="00D61F2E"/>
    <w:rsid w:val="00DC2343"/>
    <w:rsid w:val="00DF03CF"/>
    <w:rsid w:val="00E23DCB"/>
    <w:rsid w:val="00E36F74"/>
    <w:rsid w:val="00E56E21"/>
    <w:rsid w:val="00E637A1"/>
    <w:rsid w:val="00EA54C6"/>
    <w:rsid w:val="00F331B9"/>
    <w:rsid w:val="00FA65B7"/>
    <w:rsid w:val="00FC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2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0CF5"/>
    <w:pPr>
      <w:keepNext/>
      <w:widowControl/>
      <w:autoSpaceDE/>
      <w:autoSpaceDN/>
      <w:adjustRightInd/>
      <w:spacing w:before="240" w:after="6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9322C"/>
  </w:style>
  <w:style w:type="paragraph" w:customStyle="1" w:styleId="Style2">
    <w:name w:val="Style2"/>
    <w:basedOn w:val="a"/>
    <w:uiPriority w:val="99"/>
    <w:rsid w:val="00A9322C"/>
    <w:pPr>
      <w:spacing w:line="413" w:lineRule="exact"/>
      <w:ind w:hanging="869"/>
    </w:pPr>
  </w:style>
  <w:style w:type="paragraph" w:customStyle="1" w:styleId="Style3">
    <w:name w:val="Style3"/>
    <w:basedOn w:val="a"/>
    <w:uiPriority w:val="99"/>
    <w:rsid w:val="00A9322C"/>
  </w:style>
  <w:style w:type="paragraph" w:customStyle="1" w:styleId="Style4">
    <w:name w:val="Style4"/>
    <w:basedOn w:val="a"/>
    <w:uiPriority w:val="99"/>
    <w:rsid w:val="00A9322C"/>
    <w:pPr>
      <w:spacing w:line="418" w:lineRule="exact"/>
      <w:ind w:hanging="816"/>
    </w:pPr>
  </w:style>
  <w:style w:type="paragraph" w:customStyle="1" w:styleId="Style5">
    <w:name w:val="Style5"/>
    <w:basedOn w:val="a"/>
    <w:uiPriority w:val="99"/>
    <w:rsid w:val="00A9322C"/>
    <w:pPr>
      <w:spacing w:line="504" w:lineRule="exact"/>
      <w:ind w:firstLine="384"/>
    </w:pPr>
  </w:style>
  <w:style w:type="paragraph" w:customStyle="1" w:styleId="Style6">
    <w:name w:val="Style6"/>
    <w:basedOn w:val="a"/>
    <w:uiPriority w:val="99"/>
    <w:rsid w:val="00A9322C"/>
  </w:style>
  <w:style w:type="paragraph" w:customStyle="1" w:styleId="Style7">
    <w:name w:val="Style7"/>
    <w:basedOn w:val="a"/>
    <w:uiPriority w:val="99"/>
    <w:rsid w:val="00A9322C"/>
    <w:pPr>
      <w:spacing w:line="384" w:lineRule="exact"/>
      <w:jc w:val="center"/>
    </w:pPr>
  </w:style>
  <w:style w:type="paragraph" w:customStyle="1" w:styleId="Style8">
    <w:name w:val="Style8"/>
    <w:basedOn w:val="a"/>
    <w:uiPriority w:val="99"/>
    <w:rsid w:val="00A9322C"/>
    <w:pPr>
      <w:spacing w:line="221" w:lineRule="exact"/>
      <w:jc w:val="center"/>
    </w:pPr>
  </w:style>
  <w:style w:type="paragraph" w:customStyle="1" w:styleId="Style9">
    <w:name w:val="Style9"/>
    <w:basedOn w:val="a"/>
    <w:uiPriority w:val="99"/>
    <w:rsid w:val="00A9322C"/>
    <w:pPr>
      <w:spacing w:line="254" w:lineRule="exact"/>
      <w:jc w:val="center"/>
    </w:pPr>
  </w:style>
  <w:style w:type="paragraph" w:customStyle="1" w:styleId="Style10">
    <w:name w:val="Style10"/>
    <w:basedOn w:val="a"/>
    <w:uiPriority w:val="99"/>
    <w:rsid w:val="00A9322C"/>
    <w:pPr>
      <w:spacing w:line="254" w:lineRule="exact"/>
      <w:ind w:hanging="974"/>
    </w:pPr>
  </w:style>
  <w:style w:type="paragraph" w:customStyle="1" w:styleId="Style11">
    <w:name w:val="Style11"/>
    <w:basedOn w:val="a"/>
    <w:uiPriority w:val="99"/>
    <w:rsid w:val="00A9322C"/>
    <w:pPr>
      <w:spacing w:line="250" w:lineRule="exact"/>
      <w:ind w:hanging="1200"/>
    </w:pPr>
  </w:style>
  <w:style w:type="paragraph" w:customStyle="1" w:styleId="Style12">
    <w:name w:val="Style12"/>
    <w:basedOn w:val="a"/>
    <w:uiPriority w:val="99"/>
    <w:rsid w:val="00A9322C"/>
    <w:pPr>
      <w:spacing w:line="256" w:lineRule="exact"/>
      <w:ind w:firstLine="859"/>
      <w:jc w:val="both"/>
    </w:pPr>
  </w:style>
  <w:style w:type="paragraph" w:customStyle="1" w:styleId="Style13">
    <w:name w:val="Style13"/>
    <w:basedOn w:val="a"/>
    <w:uiPriority w:val="99"/>
    <w:rsid w:val="00A9322C"/>
    <w:pPr>
      <w:spacing w:line="214" w:lineRule="exact"/>
      <w:ind w:firstLine="346"/>
      <w:jc w:val="both"/>
    </w:pPr>
  </w:style>
  <w:style w:type="paragraph" w:customStyle="1" w:styleId="Style14">
    <w:name w:val="Style14"/>
    <w:basedOn w:val="a"/>
    <w:uiPriority w:val="99"/>
    <w:rsid w:val="00A9322C"/>
    <w:pPr>
      <w:spacing w:line="211" w:lineRule="exact"/>
      <w:jc w:val="both"/>
    </w:pPr>
  </w:style>
  <w:style w:type="paragraph" w:customStyle="1" w:styleId="Style15">
    <w:name w:val="Style15"/>
    <w:basedOn w:val="a"/>
    <w:uiPriority w:val="99"/>
    <w:rsid w:val="00A9322C"/>
    <w:pPr>
      <w:jc w:val="center"/>
    </w:pPr>
  </w:style>
  <w:style w:type="paragraph" w:customStyle="1" w:styleId="Style16">
    <w:name w:val="Style16"/>
    <w:basedOn w:val="a"/>
    <w:uiPriority w:val="99"/>
    <w:rsid w:val="00A9322C"/>
    <w:pPr>
      <w:spacing w:line="214" w:lineRule="exact"/>
      <w:ind w:hanging="202"/>
    </w:pPr>
  </w:style>
  <w:style w:type="paragraph" w:customStyle="1" w:styleId="Style17">
    <w:name w:val="Style17"/>
    <w:basedOn w:val="a"/>
    <w:uiPriority w:val="99"/>
    <w:rsid w:val="00A9322C"/>
  </w:style>
  <w:style w:type="paragraph" w:customStyle="1" w:styleId="Style18">
    <w:name w:val="Style18"/>
    <w:basedOn w:val="a"/>
    <w:uiPriority w:val="99"/>
    <w:rsid w:val="00A9322C"/>
  </w:style>
  <w:style w:type="paragraph" w:customStyle="1" w:styleId="Style19">
    <w:name w:val="Style19"/>
    <w:basedOn w:val="a"/>
    <w:uiPriority w:val="99"/>
    <w:rsid w:val="00A9322C"/>
    <w:pPr>
      <w:spacing w:line="254" w:lineRule="exact"/>
      <w:ind w:firstLine="341"/>
      <w:jc w:val="both"/>
    </w:pPr>
  </w:style>
  <w:style w:type="paragraph" w:customStyle="1" w:styleId="Style20">
    <w:name w:val="Style20"/>
    <w:basedOn w:val="a"/>
    <w:uiPriority w:val="99"/>
    <w:rsid w:val="00A9322C"/>
    <w:pPr>
      <w:spacing w:line="214" w:lineRule="exact"/>
      <w:ind w:firstLine="346"/>
    </w:pPr>
  </w:style>
  <w:style w:type="paragraph" w:customStyle="1" w:styleId="Style21">
    <w:name w:val="Style21"/>
    <w:basedOn w:val="a"/>
    <w:uiPriority w:val="99"/>
    <w:rsid w:val="00A9322C"/>
    <w:pPr>
      <w:spacing w:line="253" w:lineRule="exact"/>
      <w:jc w:val="both"/>
    </w:pPr>
  </w:style>
  <w:style w:type="paragraph" w:customStyle="1" w:styleId="Style22">
    <w:name w:val="Style22"/>
    <w:basedOn w:val="a"/>
    <w:uiPriority w:val="99"/>
    <w:rsid w:val="00A9322C"/>
  </w:style>
  <w:style w:type="paragraph" w:customStyle="1" w:styleId="Style23">
    <w:name w:val="Style23"/>
    <w:basedOn w:val="a"/>
    <w:uiPriority w:val="99"/>
    <w:rsid w:val="00A9322C"/>
    <w:pPr>
      <w:jc w:val="center"/>
    </w:pPr>
  </w:style>
  <w:style w:type="paragraph" w:customStyle="1" w:styleId="Style24">
    <w:name w:val="Style24"/>
    <w:basedOn w:val="a"/>
    <w:uiPriority w:val="99"/>
    <w:rsid w:val="00A9322C"/>
    <w:pPr>
      <w:spacing w:line="254" w:lineRule="exact"/>
      <w:jc w:val="right"/>
    </w:pPr>
  </w:style>
  <w:style w:type="paragraph" w:customStyle="1" w:styleId="Style25">
    <w:name w:val="Style25"/>
    <w:basedOn w:val="a"/>
    <w:uiPriority w:val="99"/>
    <w:rsid w:val="00A9322C"/>
    <w:pPr>
      <w:spacing w:line="253" w:lineRule="exact"/>
      <w:ind w:firstLine="130"/>
      <w:jc w:val="both"/>
    </w:pPr>
  </w:style>
  <w:style w:type="paragraph" w:customStyle="1" w:styleId="Style26">
    <w:name w:val="Style26"/>
    <w:basedOn w:val="a"/>
    <w:uiPriority w:val="99"/>
    <w:rsid w:val="00A9322C"/>
  </w:style>
  <w:style w:type="paragraph" w:customStyle="1" w:styleId="Style27">
    <w:name w:val="Style27"/>
    <w:basedOn w:val="a"/>
    <w:uiPriority w:val="99"/>
    <w:rsid w:val="00A9322C"/>
  </w:style>
  <w:style w:type="paragraph" w:customStyle="1" w:styleId="Style28">
    <w:name w:val="Style28"/>
    <w:basedOn w:val="a"/>
    <w:uiPriority w:val="99"/>
    <w:rsid w:val="00A9322C"/>
  </w:style>
  <w:style w:type="paragraph" w:customStyle="1" w:styleId="Style29">
    <w:name w:val="Style29"/>
    <w:basedOn w:val="a"/>
    <w:uiPriority w:val="99"/>
    <w:rsid w:val="00A9322C"/>
    <w:pPr>
      <w:spacing w:line="252" w:lineRule="exact"/>
      <w:ind w:firstLine="350"/>
      <w:jc w:val="both"/>
    </w:pPr>
  </w:style>
  <w:style w:type="paragraph" w:customStyle="1" w:styleId="Style30">
    <w:name w:val="Style30"/>
    <w:basedOn w:val="a"/>
    <w:uiPriority w:val="99"/>
    <w:rsid w:val="00A9322C"/>
    <w:pPr>
      <w:spacing w:line="210" w:lineRule="exact"/>
      <w:ind w:firstLine="346"/>
    </w:pPr>
  </w:style>
  <w:style w:type="paragraph" w:customStyle="1" w:styleId="Style31">
    <w:name w:val="Style31"/>
    <w:basedOn w:val="a"/>
    <w:uiPriority w:val="99"/>
    <w:rsid w:val="00A9322C"/>
    <w:pPr>
      <w:spacing w:line="259" w:lineRule="exact"/>
      <w:ind w:firstLine="346"/>
      <w:jc w:val="both"/>
    </w:pPr>
  </w:style>
  <w:style w:type="paragraph" w:customStyle="1" w:styleId="Style32">
    <w:name w:val="Style32"/>
    <w:basedOn w:val="a"/>
    <w:uiPriority w:val="99"/>
    <w:rsid w:val="00A9322C"/>
  </w:style>
  <w:style w:type="paragraph" w:customStyle="1" w:styleId="Style33">
    <w:name w:val="Style33"/>
    <w:basedOn w:val="a"/>
    <w:uiPriority w:val="99"/>
    <w:rsid w:val="00A9322C"/>
  </w:style>
  <w:style w:type="paragraph" w:customStyle="1" w:styleId="Style34">
    <w:name w:val="Style34"/>
    <w:basedOn w:val="a"/>
    <w:uiPriority w:val="99"/>
    <w:rsid w:val="00A9322C"/>
    <w:pPr>
      <w:spacing w:line="240" w:lineRule="exact"/>
      <w:ind w:hanging="1968"/>
    </w:pPr>
  </w:style>
  <w:style w:type="paragraph" w:customStyle="1" w:styleId="Style35">
    <w:name w:val="Style35"/>
    <w:basedOn w:val="a"/>
    <w:uiPriority w:val="99"/>
    <w:rsid w:val="00A9322C"/>
  </w:style>
  <w:style w:type="paragraph" w:customStyle="1" w:styleId="Style36">
    <w:name w:val="Style36"/>
    <w:basedOn w:val="a"/>
    <w:uiPriority w:val="99"/>
    <w:rsid w:val="00A9322C"/>
  </w:style>
  <w:style w:type="paragraph" w:customStyle="1" w:styleId="Style37">
    <w:name w:val="Style37"/>
    <w:basedOn w:val="a"/>
    <w:uiPriority w:val="99"/>
    <w:rsid w:val="00A9322C"/>
    <w:pPr>
      <w:spacing w:line="211" w:lineRule="exact"/>
      <w:ind w:hanging="1886"/>
    </w:pPr>
  </w:style>
  <w:style w:type="paragraph" w:customStyle="1" w:styleId="Style38">
    <w:name w:val="Style38"/>
    <w:basedOn w:val="a"/>
    <w:uiPriority w:val="99"/>
    <w:rsid w:val="00A9322C"/>
    <w:pPr>
      <w:spacing w:line="230" w:lineRule="exact"/>
      <w:ind w:firstLine="355"/>
      <w:jc w:val="both"/>
    </w:pPr>
  </w:style>
  <w:style w:type="paragraph" w:customStyle="1" w:styleId="Style39">
    <w:name w:val="Style39"/>
    <w:basedOn w:val="a"/>
    <w:uiPriority w:val="99"/>
    <w:rsid w:val="00A9322C"/>
    <w:pPr>
      <w:spacing w:line="252" w:lineRule="exact"/>
      <w:ind w:hanging="307"/>
      <w:jc w:val="both"/>
    </w:pPr>
  </w:style>
  <w:style w:type="paragraph" w:customStyle="1" w:styleId="Style40">
    <w:name w:val="Style40"/>
    <w:basedOn w:val="a"/>
    <w:uiPriority w:val="99"/>
    <w:rsid w:val="00A9322C"/>
  </w:style>
  <w:style w:type="paragraph" w:customStyle="1" w:styleId="Style41">
    <w:name w:val="Style41"/>
    <w:basedOn w:val="a"/>
    <w:uiPriority w:val="99"/>
    <w:rsid w:val="00A9322C"/>
  </w:style>
  <w:style w:type="paragraph" w:customStyle="1" w:styleId="Style42">
    <w:name w:val="Style42"/>
    <w:basedOn w:val="a"/>
    <w:uiPriority w:val="99"/>
    <w:rsid w:val="00A9322C"/>
    <w:pPr>
      <w:spacing w:line="227" w:lineRule="exact"/>
      <w:ind w:firstLine="72"/>
    </w:pPr>
  </w:style>
  <w:style w:type="paragraph" w:customStyle="1" w:styleId="Style43">
    <w:name w:val="Style43"/>
    <w:basedOn w:val="a"/>
    <w:uiPriority w:val="99"/>
    <w:rsid w:val="00A9322C"/>
    <w:pPr>
      <w:spacing w:line="254" w:lineRule="exact"/>
    </w:pPr>
  </w:style>
  <w:style w:type="paragraph" w:customStyle="1" w:styleId="Style44">
    <w:name w:val="Style44"/>
    <w:basedOn w:val="a"/>
    <w:uiPriority w:val="99"/>
    <w:rsid w:val="00A9322C"/>
    <w:pPr>
      <w:jc w:val="both"/>
    </w:pPr>
  </w:style>
  <w:style w:type="paragraph" w:customStyle="1" w:styleId="Style45">
    <w:name w:val="Style45"/>
    <w:basedOn w:val="a"/>
    <w:uiPriority w:val="99"/>
    <w:rsid w:val="00A9322C"/>
    <w:pPr>
      <w:spacing w:line="254" w:lineRule="exact"/>
      <w:ind w:hanging="322"/>
      <w:jc w:val="both"/>
    </w:pPr>
  </w:style>
  <w:style w:type="paragraph" w:customStyle="1" w:styleId="Style46">
    <w:name w:val="Style46"/>
    <w:basedOn w:val="a"/>
    <w:uiPriority w:val="99"/>
    <w:rsid w:val="00A9322C"/>
  </w:style>
  <w:style w:type="paragraph" w:customStyle="1" w:styleId="Style47">
    <w:name w:val="Style47"/>
    <w:basedOn w:val="a"/>
    <w:uiPriority w:val="99"/>
    <w:rsid w:val="00A9322C"/>
  </w:style>
  <w:style w:type="paragraph" w:customStyle="1" w:styleId="Style48">
    <w:name w:val="Style48"/>
    <w:basedOn w:val="a"/>
    <w:uiPriority w:val="99"/>
    <w:rsid w:val="00A9322C"/>
  </w:style>
  <w:style w:type="paragraph" w:customStyle="1" w:styleId="Style49">
    <w:name w:val="Style49"/>
    <w:basedOn w:val="a"/>
    <w:uiPriority w:val="99"/>
    <w:rsid w:val="00A9322C"/>
    <w:pPr>
      <w:spacing w:line="252" w:lineRule="exact"/>
    </w:pPr>
  </w:style>
  <w:style w:type="paragraph" w:customStyle="1" w:styleId="Style50">
    <w:name w:val="Style50"/>
    <w:basedOn w:val="a"/>
    <w:uiPriority w:val="99"/>
    <w:rsid w:val="00A9322C"/>
  </w:style>
  <w:style w:type="paragraph" w:customStyle="1" w:styleId="Style51">
    <w:name w:val="Style51"/>
    <w:basedOn w:val="a"/>
    <w:uiPriority w:val="99"/>
    <w:rsid w:val="00A9322C"/>
    <w:pPr>
      <w:spacing w:line="203" w:lineRule="exact"/>
      <w:jc w:val="both"/>
    </w:pPr>
  </w:style>
  <w:style w:type="paragraph" w:customStyle="1" w:styleId="Style52">
    <w:name w:val="Style52"/>
    <w:basedOn w:val="a"/>
    <w:uiPriority w:val="99"/>
    <w:rsid w:val="00A9322C"/>
  </w:style>
  <w:style w:type="paragraph" w:customStyle="1" w:styleId="Style53">
    <w:name w:val="Style53"/>
    <w:basedOn w:val="a"/>
    <w:uiPriority w:val="99"/>
    <w:rsid w:val="00A9322C"/>
  </w:style>
  <w:style w:type="paragraph" w:customStyle="1" w:styleId="Style54">
    <w:name w:val="Style54"/>
    <w:basedOn w:val="a"/>
    <w:uiPriority w:val="99"/>
    <w:rsid w:val="00A9322C"/>
    <w:pPr>
      <w:spacing w:line="235" w:lineRule="exact"/>
      <w:jc w:val="center"/>
    </w:pPr>
  </w:style>
  <w:style w:type="paragraph" w:customStyle="1" w:styleId="Style55">
    <w:name w:val="Style55"/>
    <w:basedOn w:val="a"/>
    <w:uiPriority w:val="99"/>
    <w:rsid w:val="00A9322C"/>
  </w:style>
  <w:style w:type="paragraph" w:customStyle="1" w:styleId="Style56">
    <w:name w:val="Style56"/>
    <w:basedOn w:val="a"/>
    <w:uiPriority w:val="99"/>
    <w:rsid w:val="00A9322C"/>
  </w:style>
  <w:style w:type="paragraph" w:customStyle="1" w:styleId="Style57">
    <w:name w:val="Style57"/>
    <w:basedOn w:val="a"/>
    <w:uiPriority w:val="99"/>
    <w:rsid w:val="00A9322C"/>
    <w:pPr>
      <w:spacing w:line="58" w:lineRule="exact"/>
      <w:ind w:hanging="106"/>
    </w:pPr>
  </w:style>
  <w:style w:type="paragraph" w:customStyle="1" w:styleId="Style58">
    <w:name w:val="Style58"/>
    <w:basedOn w:val="a"/>
    <w:uiPriority w:val="99"/>
    <w:rsid w:val="00A9322C"/>
  </w:style>
  <w:style w:type="paragraph" w:customStyle="1" w:styleId="Style59">
    <w:name w:val="Style59"/>
    <w:basedOn w:val="a"/>
    <w:uiPriority w:val="99"/>
    <w:rsid w:val="00A9322C"/>
  </w:style>
  <w:style w:type="paragraph" w:customStyle="1" w:styleId="Style60">
    <w:name w:val="Style60"/>
    <w:basedOn w:val="a"/>
    <w:uiPriority w:val="99"/>
    <w:rsid w:val="00A9322C"/>
    <w:pPr>
      <w:spacing w:line="202" w:lineRule="exact"/>
      <w:ind w:hanging="1690"/>
    </w:pPr>
  </w:style>
  <w:style w:type="paragraph" w:customStyle="1" w:styleId="Style61">
    <w:name w:val="Style61"/>
    <w:basedOn w:val="a"/>
    <w:uiPriority w:val="99"/>
    <w:rsid w:val="00A9322C"/>
  </w:style>
  <w:style w:type="paragraph" w:customStyle="1" w:styleId="Style62">
    <w:name w:val="Style62"/>
    <w:basedOn w:val="a"/>
    <w:uiPriority w:val="99"/>
    <w:rsid w:val="00A9322C"/>
  </w:style>
  <w:style w:type="paragraph" w:customStyle="1" w:styleId="Style63">
    <w:name w:val="Style63"/>
    <w:basedOn w:val="a"/>
    <w:uiPriority w:val="99"/>
    <w:rsid w:val="00A9322C"/>
  </w:style>
  <w:style w:type="paragraph" w:customStyle="1" w:styleId="Style64">
    <w:name w:val="Style64"/>
    <w:basedOn w:val="a"/>
    <w:uiPriority w:val="99"/>
    <w:rsid w:val="00A9322C"/>
  </w:style>
  <w:style w:type="paragraph" w:customStyle="1" w:styleId="Style65">
    <w:name w:val="Style65"/>
    <w:basedOn w:val="a"/>
    <w:uiPriority w:val="99"/>
    <w:rsid w:val="00A9322C"/>
  </w:style>
  <w:style w:type="paragraph" w:customStyle="1" w:styleId="Style66">
    <w:name w:val="Style66"/>
    <w:basedOn w:val="a"/>
    <w:uiPriority w:val="99"/>
    <w:rsid w:val="00A9322C"/>
    <w:pPr>
      <w:spacing w:line="326" w:lineRule="exact"/>
    </w:pPr>
  </w:style>
  <w:style w:type="paragraph" w:customStyle="1" w:styleId="Style67">
    <w:name w:val="Style67"/>
    <w:basedOn w:val="a"/>
    <w:uiPriority w:val="99"/>
    <w:rsid w:val="00A9322C"/>
  </w:style>
  <w:style w:type="paragraph" w:customStyle="1" w:styleId="Style68">
    <w:name w:val="Style68"/>
    <w:basedOn w:val="a"/>
    <w:uiPriority w:val="99"/>
    <w:rsid w:val="00A9322C"/>
  </w:style>
  <w:style w:type="paragraph" w:customStyle="1" w:styleId="Style69">
    <w:name w:val="Style69"/>
    <w:basedOn w:val="a"/>
    <w:uiPriority w:val="99"/>
    <w:rsid w:val="00A9322C"/>
  </w:style>
  <w:style w:type="paragraph" w:customStyle="1" w:styleId="Style70">
    <w:name w:val="Style70"/>
    <w:basedOn w:val="a"/>
    <w:uiPriority w:val="99"/>
    <w:rsid w:val="00A9322C"/>
  </w:style>
  <w:style w:type="paragraph" w:customStyle="1" w:styleId="Style71">
    <w:name w:val="Style71"/>
    <w:basedOn w:val="a"/>
    <w:uiPriority w:val="99"/>
    <w:rsid w:val="00A9322C"/>
  </w:style>
  <w:style w:type="paragraph" w:customStyle="1" w:styleId="Style72">
    <w:name w:val="Style72"/>
    <w:basedOn w:val="a"/>
    <w:uiPriority w:val="99"/>
    <w:rsid w:val="00A9322C"/>
  </w:style>
  <w:style w:type="paragraph" w:customStyle="1" w:styleId="Style73">
    <w:name w:val="Style73"/>
    <w:basedOn w:val="a"/>
    <w:uiPriority w:val="99"/>
    <w:rsid w:val="00A9322C"/>
    <w:pPr>
      <w:spacing w:line="226" w:lineRule="exact"/>
      <w:jc w:val="center"/>
    </w:pPr>
  </w:style>
  <w:style w:type="paragraph" w:customStyle="1" w:styleId="Style74">
    <w:name w:val="Style74"/>
    <w:basedOn w:val="a"/>
    <w:uiPriority w:val="99"/>
    <w:rsid w:val="00A9322C"/>
  </w:style>
  <w:style w:type="paragraph" w:customStyle="1" w:styleId="Style75">
    <w:name w:val="Style75"/>
    <w:basedOn w:val="a"/>
    <w:uiPriority w:val="99"/>
    <w:rsid w:val="00A9322C"/>
  </w:style>
  <w:style w:type="paragraph" w:customStyle="1" w:styleId="Style76">
    <w:name w:val="Style76"/>
    <w:basedOn w:val="a"/>
    <w:uiPriority w:val="99"/>
    <w:rsid w:val="00A9322C"/>
    <w:pPr>
      <w:spacing w:line="233" w:lineRule="exact"/>
    </w:pPr>
  </w:style>
  <w:style w:type="paragraph" w:customStyle="1" w:styleId="Style77">
    <w:name w:val="Style77"/>
    <w:basedOn w:val="a"/>
    <w:uiPriority w:val="99"/>
    <w:rsid w:val="00A9322C"/>
    <w:pPr>
      <w:jc w:val="both"/>
    </w:pPr>
  </w:style>
  <w:style w:type="paragraph" w:customStyle="1" w:styleId="Style78">
    <w:name w:val="Style78"/>
    <w:basedOn w:val="a"/>
    <w:uiPriority w:val="99"/>
    <w:rsid w:val="00A9322C"/>
  </w:style>
  <w:style w:type="paragraph" w:customStyle="1" w:styleId="Style79">
    <w:name w:val="Style79"/>
    <w:basedOn w:val="a"/>
    <w:uiPriority w:val="99"/>
    <w:rsid w:val="00A9322C"/>
    <w:pPr>
      <w:spacing w:line="233" w:lineRule="exact"/>
      <w:ind w:firstLine="346"/>
    </w:pPr>
  </w:style>
  <w:style w:type="paragraph" w:customStyle="1" w:styleId="Style80">
    <w:name w:val="Style80"/>
    <w:basedOn w:val="a"/>
    <w:uiPriority w:val="99"/>
    <w:rsid w:val="00A9322C"/>
    <w:pPr>
      <w:spacing w:line="226" w:lineRule="exact"/>
      <w:jc w:val="center"/>
    </w:pPr>
  </w:style>
  <w:style w:type="paragraph" w:customStyle="1" w:styleId="Style81">
    <w:name w:val="Style81"/>
    <w:basedOn w:val="a"/>
    <w:uiPriority w:val="99"/>
    <w:rsid w:val="00A9322C"/>
  </w:style>
  <w:style w:type="paragraph" w:customStyle="1" w:styleId="Style82">
    <w:name w:val="Style82"/>
    <w:basedOn w:val="a"/>
    <w:uiPriority w:val="99"/>
    <w:rsid w:val="00A9322C"/>
    <w:pPr>
      <w:spacing w:line="226" w:lineRule="exact"/>
      <w:jc w:val="both"/>
    </w:pPr>
  </w:style>
  <w:style w:type="paragraph" w:customStyle="1" w:styleId="Style83">
    <w:name w:val="Style83"/>
    <w:basedOn w:val="a"/>
    <w:uiPriority w:val="99"/>
    <w:rsid w:val="00A9322C"/>
  </w:style>
  <w:style w:type="paragraph" w:customStyle="1" w:styleId="Style84">
    <w:name w:val="Style84"/>
    <w:basedOn w:val="a"/>
    <w:uiPriority w:val="99"/>
    <w:rsid w:val="00A9322C"/>
  </w:style>
  <w:style w:type="paragraph" w:customStyle="1" w:styleId="Style85">
    <w:name w:val="Style85"/>
    <w:basedOn w:val="a"/>
    <w:uiPriority w:val="99"/>
    <w:rsid w:val="00A9322C"/>
  </w:style>
  <w:style w:type="paragraph" w:customStyle="1" w:styleId="Style86">
    <w:name w:val="Style86"/>
    <w:basedOn w:val="a"/>
    <w:uiPriority w:val="99"/>
    <w:rsid w:val="00A9322C"/>
    <w:pPr>
      <w:spacing w:line="235" w:lineRule="exact"/>
      <w:jc w:val="both"/>
    </w:pPr>
  </w:style>
  <w:style w:type="paragraph" w:customStyle="1" w:styleId="Style87">
    <w:name w:val="Style87"/>
    <w:basedOn w:val="a"/>
    <w:uiPriority w:val="99"/>
    <w:rsid w:val="00A9322C"/>
    <w:pPr>
      <w:spacing w:line="238" w:lineRule="exact"/>
      <w:ind w:firstLine="350"/>
      <w:jc w:val="both"/>
    </w:pPr>
  </w:style>
  <w:style w:type="paragraph" w:customStyle="1" w:styleId="Style88">
    <w:name w:val="Style88"/>
    <w:basedOn w:val="a"/>
    <w:uiPriority w:val="99"/>
    <w:rsid w:val="00A9322C"/>
  </w:style>
  <w:style w:type="character" w:customStyle="1" w:styleId="FontStyle90">
    <w:name w:val="Font Style90"/>
    <w:basedOn w:val="a0"/>
    <w:uiPriority w:val="99"/>
    <w:rsid w:val="00A9322C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basedOn w:val="a0"/>
    <w:uiPriority w:val="99"/>
    <w:rsid w:val="00A9322C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basedOn w:val="a0"/>
    <w:uiPriority w:val="99"/>
    <w:rsid w:val="00A9322C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basedOn w:val="a0"/>
    <w:uiPriority w:val="99"/>
    <w:rsid w:val="00A9322C"/>
    <w:rPr>
      <w:rFonts w:ascii="Arial Black" w:hAnsi="Arial Black" w:cs="Arial Black"/>
      <w:spacing w:val="-10"/>
      <w:sz w:val="26"/>
      <w:szCs w:val="26"/>
    </w:rPr>
  </w:style>
  <w:style w:type="character" w:customStyle="1" w:styleId="FontStyle94">
    <w:name w:val="Font Style94"/>
    <w:basedOn w:val="a0"/>
    <w:uiPriority w:val="99"/>
    <w:rsid w:val="00A9322C"/>
    <w:rPr>
      <w:rFonts w:ascii="Arial Black" w:hAnsi="Arial Black" w:cs="Arial Black"/>
      <w:sz w:val="20"/>
      <w:szCs w:val="20"/>
    </w:rPr>
  </w:style>
  <w:style w:type="character" w:customStyle="1" w:styleId="FontStyle95">
    <w:name w:val="Font Style95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A9322C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A9322C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basedOn w:val="a0"/>
    <w:uiPriority w:val="99"/>
    <w:rsid w:val="00A9322C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basedOn w:val="a0"/>
    <w:uiPriority w:val="99"/>
    <w:rsid w:val="00A9322C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a0"/>
    <w:uiPriority w:val="99"/>
    <w:rsid w:val="00A9322C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basedOn w:val="a0"/>
    <w:uiPriority w:val="99"/>
    <w:rsid w:val="00A9322C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basedOn w:val="a0"/>
    <w:uiPriority w:val="99"/>
    <w:rsid w:val="00A9322C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basedOn w:val="a0"/>
    <w:uiPriority w:val="99"/>
    <w:rsid w:val="00A9322C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basedOn w:val="a0"/>
    <w:uiPriority w:val="99"/>
    <w:rsid w:val="00A9322C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basedOn w:val="a0"/>
    <w:uiPriority w:val="99"/>
    <w:rsid w:val="00A932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basedOn w:val="a0"/>
    <w:uiPriority w:val="99"/>
    <w:rsid w:val="00A9322C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basedOn w:val="a0"/>
    <w:uiPriority w:val="99"/>
    <w:rsid w:val="00A9322C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basedOn w:val="a0"/>
    <w:uiPriority w:val="99"/>
    <w:rsid w:val="00A9322C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basedOn w:val="a0"/>
    <w:uiPriority w:val="99"/>
    <w:rsid w:val="00A9322C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basedOn w:val="a0"/>
    <w:uiPriority w:val="99"/>
    <w:rsid w:val="00A9322C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basedOn w:val="a0"/>
    <w:uiPriority w:val="99"/>
    <w:rsid w:val="00A9322C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basedOn w:val="a0"/>
    <w:uiPriority w:val="99"/>
    <w:rsid w:val="00A9322C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basedOn w:val="a0"/>
    <w:uiPriority w:val="99"/>
    <w:rsid w:val="00A9322C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basedOn w:val="a0"/>
    <w:uiPriority w:val="99"/>
    <w:rsid w:val="00A9322C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basedOn w:val="a0"/>
    <w:uiPriority w:val="99"/>
    <w:rsid w:val="00A9322C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basedOn w:val="a0"/>
    <w:uiPriority w:val="99"/>
    <w:rsid w:val="00A9322C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basedOn w:val="a0"/>
    <w:uiPriority w:val="99"/>
    <w:rsid w:val="00A9322C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basedOn w:val="a0"/>
    <w:uiPriority w:val="99"/>
    <w:rsid w:val="00A9322C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basedOn w:val="a0"/>
    <w:uiPriority w:val="99"/>
    <w:rsid w:val="00A932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basedOn w:val="a0"/>
    <w:uiPriority w:val="99"/>
    <w:rsid w:val="00A9322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3">
    <w:name w:val="Font Style143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4">
    <w:name w:val="Font Style144"/>
    <w:basedOn w:val="a0"/>
    <w:uiPriority w:val="99"/>
    <w:rsid w:val="00A9322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A9322C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basedOn w:val="a0"/>
    <w:uiPriority w:val="99"/>
    <w:rsid w:val="00A9322C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3">
    <w:name w:val="Нижний колонтитул Знак"/>
    <w:basedOn w:val="a0"/>
    <w:link w:val="a4"/>
    <w:uiPriority w:val="99"/>
    <w:rsid w:val="00A9322C"/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A9322C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A932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22C"/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A9322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A9322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basedOn w:val="a0"/>
    <w:uiPriority w:val="99"/>
    <w:rsid w:val="00A9322C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basedOn w:val="a0"/>
    <w:uiPriority w:val="99"/>
    <w:rsid w:val="00A9322C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basedOn w:val="a0"/>
    <w:uiPriority w:val="99"/>
    <w:rsid w:val="00A9322C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basedOn w:val="a0"/>
    <w:uiPriority w:val="99"/>
    <w:rsid w:val="00A9322C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basedOn w:val="a0"/>
    <w:uiPriority w:val="99"/>
    <w:rsid w:val="00A9322C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basedOn w:val="a0"/>
    <w:uiPriority w:val="99"/>
    <w:rsid w:val="00A9322C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A9322C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A9322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A9322C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A9322C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A9322C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A932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a0"/>
    <w:uiPriority w:val="99"/>
    <w:rsid w:val="00A9322C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80F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F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Основной"/>
    <w:basedOn w:val="a"/>
    <w:link w:val="aa"/>
    <w:rsid w:val="00D242AF"/>
    <w:pPr>
      <w:widowControl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D242A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rsid w:val="00990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6757"/>
  </w:style>
  <w:style w:type="character" w:customStyle="1" w:styleId="10">
    <w:name w:val="Нижний колонтитул Знак1"/>
    <w:basedOn w:val="a0"/>
    <w:uiPriority w:val="99"/>
    <w:semiHidden/>
    <w:rsid w:val="00CC6757"/>
    <w:rPr>
      <w:rFonts w:ascii="Century Gothic" w:eastAsia="Times New Roman" w:hAnsi="Century Gothic" w:cs="Times New Roman" w:hint="default"/>
      <w:sz w:val="24"/>
      <w:szCs w:val="24"/>
      <w:lang w:eastAsia="ru-RU"/>
    </w:rPr>
  </w:style>
  <w:style w:type="table" w:styleId="ab">
    <w:name w:val="Table Grid"/>
    <w:basedOn w:val="a1"/>
    <w:uiPriority w:val="59"/>
    <w:rsid w:val="00CC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63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2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90CF5"/>
    <w:pPr>
      <w:keepNext/>
      <w:widowControl/>
      <w:autoSpaceDE/>
      <w:autoSpaceDN/>
      <w:adjustRightInd/>
      <w:spacing w:before="240" w:after="6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9322C"/>
  </w:style>
  <w:style w:type="paragraph" w:customStyle="1" w:styleId="Style2">
    <w:name w:val="Style2"/>
    <w:basedOn w:val="a"/>
    <w:uiPriority w:val="99"/>
    <w:rsid w:val="00A9322C"/>
    <w:pPr>
      <w:spacing w:line="413" w:lineRule="exact"/>
      <w:ind w:hanging="869"/>
    </w:pPr>
  </w:style>
  <w:style w:type="paragraph" w:customStyle="1" w:styleId="Style3">
    <w:name w:val="Style3"/>
    <w:basedOn w:val="a"/>
    <w:uiPriority w:val="99"/>
    <w:rsid w:val="00A9322C"/>
  </w:style>
  <w:style w:type="paragraph" w:customStyle="1" w:styleId="Style4">
    <w:name w:val="Style4"/>
    <w:basedOn w:val="a"/>
    <w:uiPriority w:val="99"/>
    <w:rsid w:val="00A9322C"/>
    <w:pPr>
      <w:spacing w:line="418" w:lineRule="exact"/>
      <w:ind w:hanging="816"/>
    </w:pPr>
  </w:style>
  <w:style w:type="paragraph" w:customStyle="1" w:styleId="Style5">
    <w:name w:val="Style5"/>
    <w:basedOn w:val="a"/>
    <w:uiPriority w:val="99"/>
    <w:rsid w:val="00A9322C"/>
    <w:pPr>
      <w:spacing w:line="504" w:lineRule="exact"/>
      <w:ind w:firstLine="384"/>
    </w:pPr>
  </w:style>
  <w:style w:type="paragraph" w:customStyle="1" w:styleId="Style6">
    <w:name w:val="Style6"/>
    <w:basedOn w:val="a"/>
    <w:uiPriority w:val="99"/>
    <w:rsid w:val="00A9322C"/>
  </w:style>
  <w:style w:type="paragraph" w:customStyle="1" w:styleId="Style7">
    <w:name w:val="Style7"/>
    <w:basedOn w:val="a"/>
    <w:uiPriority w:val="99"/>
    <w:rsid w:val="00A9322C"/>
    <w:pPr>
      <w:spacing w:line="384" w:lineRule="exact"/>
      <w:jc w:val="center"/>
    </w:pPr>
  </w:style>
  <w:style w:type="paragraph" w:customStyle="1" w:styleId="Style8">
    <w:name w:val="Style8"/>
    <w:basedOn w:val="a"/>
    <w:uiPriority w:val="99"/>
    <w:rsid w:val="00A9322C"/>
    <w:pPr>
      <w:spacing w:line="221" w:lineRule="exact"/>
      <w:jc w:val="center"/>
    </w:pPr>
  </w:style>
  <w:style w:type="paragraph" w:customStyle="1" w:styleId="Style9">
    <w:name w:val="Style9"/>
    <w:basedOn w:val="a"/>
    <w:uiPriority w:val="99"/>
    <w:rsid w:val="00A9322C"/>
    <w:pPr>
      <w:spacing w:line="254" w:lineRule="exact"/>
      <w:jc w:val="center"/>
    </w:pPr>
  </w:style>
  <w:style w:type="paragraph" w:customStyle="1" w:styleId="Style10">
    <w:name w:val="Style10"/>
    <w:basedOn w:val="a"/>
    <w:uiPriority w:val="99"/>
    <w:rsid w:val="00A9322C"/>
    <w:pPr>
      <w:spacing w:line="254" w:lineRule="exact"/>
      <w:ind w:hanging="974"/>
    </w:pPr>
  </w:style>
  <w:style w:type="paragraph" w:customStyle="1" w:styleId="Style11">
    <w:name w:val="Style11"/>
    <w:basedOn w:val="a"/>
    <w:uiPriority w:val="99"/>
    <w:rsid w:val="00A9322C"/>
    <w:pPr>
      <w:spacing w:line="250" w:lineRule="exact"/>
      <w:ind w:hanging="1200"/>
    </w:pPr>
  </w:style>
  <w:style w:type="paragraph" w:customStyle="1" w:styleId="Style12">
    <w:name w:val="Style12"/>
    <w:basedOn w:val="a"/>
    <w:uiPriority w:val="99"/>
    <w:rsid w:val="00A9322C"/>
    <w:pPr>
      <w:spacing w:line="256" w:lineRule="exact"/>
      <w:ind w:firstLine="859"/>
      <w:jc w:val="both"/>
    </w:pPr>
  </w:style>
  <w:style w:type="paragraph" w:customStyle="1" w:styleId="Style13">
    <w:name w:val="Style13"/>
    <w:basedOn w:val="a"/>
    <w:uiPriority w:val="99"/>
    <w:rsid w:val="00A9322C"/>
    <w:pPr>
      <w:spacing w:line="214" w:lineRule="exact"/>
      <w:ind w:firstLine="346"/>
      <w:jc w:val="both"/>
    </w:pPr>
  </w:style>
  <w:style w:type="paragraph" w:customStyle="1" w:styleId="Style14">
    <w:name w:val="Style14"/>
    <w:basedOn w:val="a"/>
    <w:uiPriority w:val="99"/>
    <w:rsid w:val="00A9322C"/>
    <w:pPr>
      <w:spacing w:line="211" w:lineRule="exact"/>
      <w:jc w:val="both"/>
    </w:pPr>
  </w:style>
  <w:style w:type="paragraph" w:customStyle="1" w:styleId="Style15">
    <w:name w:val="Style15"/>
    <w:basedOn w:val="a"/>
    <w:uiPriority w:val="99"/>
    <w:rsid w:val="00A9322C"/>
    <w:pPr>
      <w:jc w:val="center"/>
    </w:pPr>
  </w:style>
  <w:style w:type="paragraph" w:customStyle="1" w:styleId="Style16">
    <w:name w:val="Style16"/>
    <w:basedOn w:val="a"/>
    <w:uiPriority w:val="99"/>
    <w:rsid w:val="00A9322C"/>
    <w:pPr>
      <w:spacing w:line="214" w:lineRule="exact"/>
      <w:ind w:hanging="202"/>
    </w:pPr>
  </w:style>
  <w:style w:type="paragraph" w:customStyle="1" w:styleId="Style17">
    <w:name w:val="Style17"/>
    <w:basedOn w:val="a"/>
    <w:uiPriority w:val="99"/>
    <w:rsid w:val="00A9322C"/>
  </w:style>
  <w:style w:type="paragraph" w:customStyle="1" w:styleId="Style18">
    <w:name w:val="Style18"/>
    <w:basedOn w:val="a"/>
    <w:uiPriority w:val="99"/>
    <w:rsid w:val="00A9322C"/>
  </w:style>
  <w:style w:type="paragraph" w:customStyle="1" w:styleId="Style19">
    <w:name w:val="Style19"/>
    <w:basedOn w:val="a"/>
    <w:uiPriority w:val="99"/>
    <w:rsid w:val="00A9322C"/>
    <w:pPr>
      <w:spacing w:line="254" w:lineRule="exact"/>
      <w:ind w:firstLine="341"/>
      <w:jc w:val="both"/>
    </w:pPr>
  </w:style>
  <w:style w:type="paragraph" w:customStyle="1" w:styleId="Style20">
    <w:name w:val="Style20"/>
    <w:basedOn w:val="a"/>
    <w:uiPriority w:val="99"/>
    <w:rsid w:val="00A9322C"/>
    <w:pPr>
      <w:spacing w:line="214" w:lineRule="exact"/>
      <w:ind w:firstLine="346"/>
    </w:pPr>
  </w:style>
  <w:style w:type="paragraph" w:customStyle="1" w:styleId="Style21">
    <w:name w:val="Style21"/>
    <w:basedOn w:val="a"/>
    <w:uiPriority w:val="99"/>
    <w:rsid w:val="00A9322C"/>
    <w:pPr>
      <w:spacing w:line="253" w:lineRule="exact"/>
      <w:jc w:val="both"/>
    </w:pPr>
  </w:style>
  <w:style w:type="paragraph" w:customStyle="1" w:styleId="Style22">
    <w:name w:val="Style22"/>
    <w:basedOn w:val="a"/>
    <w:uiPriority w:val="99"/>
    <w:rsid w:val="00A9322C"/>
  </w:style>
  <w:style w:type="paragraph" w:customStyle="1" w:styleId="Style23">
    <w:name w:val="Style23"/>
    <w:basedOn w:val="a"/>
    <w:uiPriority w:val="99"/>
    <w:rsid w:val="00A9322C"/>
    <w:pPr>
      <w:jc w:val="center"/>
    </w:pPr>
  </w:style>
  <w:style w:type="paragraph" w:customStyle="1" w:styleId="Style24">
    <w:name w:val="Style24"/>
    <w:basedOn w:val="a"/>
    <w:uiPriority w:val="99"/>
    <w:rsid w:val="00A9322C"/>
    <w:pPr>
      <w:spacing w:line="254" w:lineRule="exact"/>
      <w:jc w:val="right"/>
    </w:pPr>
  </w:style>
  <w:style w:type="paragraph" w:customStyle="1" w:styleId="Style25">
    <w:name w:val="Style25"/>
    <w:basedOn w:val="a"/>
    <w:uiPriority w:val="99"/>
    <w:rsid w:val="00A9322C"/>
    <w:pPr>
      <w:spacing w:line="253" w:lineRule="exact"/>
      <w:ind w:firstLine="130"/>
      <w:jc w:val="both"/>
    </w:pPr>
  </w:style>
  <w:style w:type="paragraph" w:customStyle="1" w:styleId="Style26">
    <w:name w:val="Style26"/>
    <w:basedOn w:val="a"/>
    <w:uiPriority w:val="99"/>
    <w:rsid w:val="00A9322C"/>
  </w:style>
  <w:style w:type="paragraph" w:customStyle="1" w:styleId="Style27">
    <w:name w:val="Style27"/>
    <w:basedOn w:val="a"/>
    <w:uiPriority w:val="99"/>
    <w:rsid w:val="00A9322C"/>
  </w:style>
  <w:style w:type="paragraph" w:customStyle="1" w:styleId="Style28">
    <w:name w:val="Style28"/>
    <w:basedOn w:val="a"/>
    <w:uiPriority w:val="99"/>
    <w:rsid w:val="00A9322C"/>
  </w:style>
  <w:style w:type="paragraph" w:customStyle="1" w:styleId="Style29">
    <w:name w:val="Style29"/>
    <w:basedOn w:val="a"/>
    <w:uiPriority w:val="99"/>
    <w:rsid w:val="00A9322C"/>
    <w:pPr>
      <w:spacing w:line="252" w:lineRule="exact"/>
      <w:ind w:firstLine="350"/>
      <w:jc w:val="both"/>
    </w:pPr>
  </w:style>
  <w:style w:type="paragraph" w:customStyle="1" w:styleId="Style30">
    <w:name w:val="Style30"/>
    <w:basedOn w:val="a"/>
    <w:uiPriority w:val="99"/>
    <w:rsid w:val="00A9322C"/>
    <w:pPr>
      <w:spacing w:line="210" w:lineRule="exact"/>
      <w:ind w:firstLine="346"/>
    </w:pPr>
  </w:style>
  <w:style w:type="paragraph" w:customStyle="1" w:styleId="Style31">
    <w:name w:val="Style31"/>
    <w:basedOn w:val="a"/>
    <w:uiPriority w:val="99"/>
    <w:rsid w:val="00A9322C"/>
    <w:pPr>
      <w:spacing w:line="259" w:lineRule="exact"/>
      <w:ind w:firstLine="346"/>
      <w:jc w:val="both"/>
    </w:pPr>
  </w:style>
  <w:style w:type="paragraph" w:customStyle="1" w:styleId="Style32">
    <w:name w:val="Style32"/>
    <w:basedOn w:val="a"/>
    <w:uiPriority w:val="99"/>
    <w:rsid w:val="00A9322C"/>
  </w:style>
  <w:style w:type="paragraph" w:customStyle="1" w:styleId="Style33">
    <w:name w:val="Style33"/>
    <w:basedOn w:val="a"/>
    <w:uiPriority w:val="99"/>
    <w:rsid w:val="00A9322C"/>
  </w:style>
  <w:style w:type="paragraph" w:customStyle="1" w:styleId="Style34">
    <w:name w:val="Style34"/>
    <w:basedOn w:val="a"/>
    <w:uiPriority w:val="99"/>
    <w:rsid w:val="00A9322C"/>
    <w:pPr>
      <w:spacing w:line="240" w:lineRule="exact"/>
      <w:ind w:hanging="1968"/>
    </w:pPr>
  </w:style>
  <w:style w:type="paragraph" w:customStyle="1" w:styleId="Style35">
    <w:name w:val="Style35"/>
    <w:basedOn w:val="a"/>
    <w:uiPriority w:val="99"/>
    <w:rsid w:val="00A9322C"/>
  </w:style>
  <w:style w:type="paragraph" w:customStyle="1" w:styleId="Style36">
    <w:name w:val="Style36"/>
    <w:basedOn w:val="a"/>
    <w:uiPriority w:val="99"/>
    <w:rsid w:val="00A9322C"/>
  </w:style>
  <w:style w:type="paragraph" w:customStyle="1" w:styleId="Style37">
    <w:name w:val="Style37"/>
    <w:basedOn w:val="a"/>
    <w:uiPriority w:val="99"/>
    <w:rsid w:val="00A9322C"/>
    <w:pPr>
      <w:spacing w:line="211" w:lineRule="exact"/>
      <w:ind w:hanging="1886"/>
    </w:pPr>
  </w:style>
  <w:style w:type="paragraph" w:customStyle="1" w:styleId="Style38">
    <w:name w:val="Style38"/>
    <w:basedOn w:val="a"/>
    <w:uiPriority w:val="99"/>
    <w:rsid w:val="00A9322C"/>
    <w:pPr>
      <w:spacing w:line="230" w:lineRule="exact"/>
      <w:ind w:firstLine="355"/>
      <w:jc w:val="both"/>
    </w:pPr>
  </w:style>
  <w:style w:type="paragraph" w:customStyle="1" w:styleId="Style39">
    <w:name w:val="Style39"/>
    <w:basedOn w:val="a"/>
    <w:uiPriority w:val="99"/>
    <w:rsid w:val="00A9322C"/>
    <w:pPr>
      <w:spacing w:line="252" w:lineRule="exact"/>
      <w:ind w:hanging="307"/>
      <w:jc w:val="both"/>
    </w:pPr>
  </w:style>
  <w:style w:type="paragraph" w:customStyle="1" w:styleId="Style40">
    <w:name w:val="Style40"/>
    <w:basedOn w:val="a"/>
    <w:uiPriority w:val="99"/>
    <w:rsid w:val="00A9322C"/>
  </w:style>
  <w:style w:type="paragraph" w:customStyle="1" w:styleId="Style41">
    <w:name w:val="Style41"/>
    <w:basedOn w:val="a"/>
    <w:uiPriority w:val="99"/>
    <w:rsid w:val="00A9322C"/>
  </w:style>
  <w:style w:type="paragraph" w:customStyle="1" w:styleId="Style42">
    <w:name w:val="Style42"/>
    <w:basedOn w:val="a"/>
    <w:uiPriority w:val="99"/>
    <w:rsid w:val="00A9322C"/>
    <w:pPr>
      <w:spacing w:line="227" w:lineRule="exact"/>
      <w:ind w:firstLine="72"/>
    </w:pPr>
  </w:style>
  <w:style w:type="paragraph" w:customStyle="1" w:styleId="Style43">
    <w:name w:val="Style43"/>
    <w:basedOn w:val="a"/>
    <w:uiPriority w:val="99"/>
    <w:rsid w:val="00A9322C"/>
    <w:pPr>
      <w:spacing w:line="254" w:lineRule="exact"/>
    </w:pPr>
  </w:style>
  <w:style w:type="paragraph" w:customStyle="1" w:styleId="Style44">
    <w:name w:val="Style44"/>
    <w:basedOn w:val="a"/>
    <w:uiPriority w:val="99"/>
    <w:rsid w:val="00A9322C"/>
    <w:pPr>
      <w:jc w:val="both"/>
    </w:pPr>
  </w:style>
  <w:style w:type="paragraph" w:customStyle="1" w:styleId="Style45">
    <w:name w:val="Style45"/>
    <w:basedOn w:val="a"/>
    <w:uiPriority w:val="99"/>
    <w:rsid w:val="00A9322C"/>
    <w:pPr>
      <w:spacing w:line="254" w:lineRule="exact"/>
      <w:ind w:hanging="322"/>
      <w:jc w:val="both"/>
    </w:pPr>
  </w:style>
  <w:style w:type="paragraph" w:customStyle="1" w:styleId="Style46">
    <w:name w:val="Style46"/>
    <w:basedOn w:val="a"/>
    <w:uiPriority w:val="99"/>
    <w:rsid w:val="00A9322C"/>
  </w:style>
  <w:style w:type="paragraph" w:customStyle="1" w:styleId="Style47">
    <w:name w:val="Style47"/>
    <w:basedOn w:val="a"/>
    <w:uiPriority w:val="99"/>
    <w:rsid w:val="00A9322C"/>
  </w:style>
  <w:style w:type="paragraph" w:customStyle="1" w:styleId="Style48">
    <w:name w:val="Style48"/>
    <w:basedOn w:val="a"/>
    <w:uiPriority w:val="99"/>
    <w:rsid w:val="00A9322C"/>
  </w:style>
  <w:style w:type="paragraph" w:customStyle="1" w:styleId="Style49">
    <w:name w:val="Style49"/>
    <w:basedOn w:val="a"/>
    <w:uiPriority w:val="99"/>
    <w:rsid w:val="00A9322C"/>
    <w:pPr>
      <w:spacing w:line="252" w:lineRule="exact"/>
    </w:pPr>
  </w:style>
  <w:style w:type="paragraph" w:customStyle="1" w:styleId="Style50">
    <w:name w:val="Style50"/>
    <w:basedOn w:val="a"/>
    <w:uiPriority w:val="99"/>
    <w:rsid w:val="00A9322C"/>
  </w:style>
  <w:style w:type="paragraph" w:customStyle="1" w:styleId="Style51">
    <w:name w:val="Style51"/>
    <w:basedOn w:val="a"/>
    <w:uiPriority w:val="99"/>
    <w:rsid w:val="00A9322C"/>
    <w:pPr>
      <w:spacing w:line="203" w:lineRule="exact"/>
      <w:jc w:val="both"/>
    </w:pPr>
  </w:style>
  <w:style w:type="paragraph" w:customStyle="1" w:styleId="Style52">
    <w:name w:val="Style52"/>
    <w:basedOn w:val="a"/>
    <w:uiPriority w:val="99"/>
    <w:rsid w:val="00A9322C"/>
  </w:style>
  <w:style w:type="paragraph" w:customStyle="1" w:styleId="Style53">
    <w:name w:val="Style53"/>
    <w:basedOn w:val="a"/>
    <w:uiPriority w:val="99"/>
    <w:rsid w:val="00A9322C"/>
  </w:style>
  <w:style w:type="paragraph" w:customStyle="1" w:styleId="Style54">
    <w:name w:val="Style54"/>
    <w:basedOn w:val="a"/>
    <w:uiPriority w:val="99"/>
    <w:rsid w:val="00A9322C"/>
    <w:pPr>
      <w:spacing w:line="235" w:lineRule="exact"/>
      <w:jc w:val="center"/>
    </w:pPr>
  </w:style>
  <w:style w:type="paragraph" w:customStyle="1" w:styleId="Style55">
    <w:name w:val="Style55"/>
    <w:basedOn w:val="a"/>
    <w:uiPriority w:val="99"/>
    <w:rsid w:val="00A9322C"/>
  </w:style>
  <w:style w:type="paragraph" w:customStyle="1" w:styleId="Style56">
    <w:name w:val="Style56"/>
    <w:basedOn w:val="a"/>
    <w:uiPriority w:val="99"/>
    <w:rsid w:val="00A9322C"/>
  </w:style>
  <w:style w:type="paragraph" w:customStyle="1" w:styleId="Style57">
    <w:name w:val="Style57"/>
    <w:basedOn w:val="a"/>
    <w:uiPriority w:val="99"/>
    <w:rsid w:val="00A9322C"/>
    <w:pPr>
      <w:spacing w:line="58" w:lineRule="exact"/>
      <w:ind w:hanging="106"/>
    </w:pPr>
  </w:style>
  <w:style w:type="paragraph" w:customStyle="1" w:styleId="Style58">
    <w:name w:val="Style58"/>
    <w:basedOn w:val="a"/>
    <w:uiPriority w:val="99"/>
    <w:rsid w:val="00A9322C"/>
  </w:style>
  <w:style w:type="paragraph" w:customStyle="1" w:styleId="Style59">
    <w:name w:val="Style59"/>
    <w:basedOn w:val="a"/>
    <w:uiPriority w:val="99"/>
    <w:rsid w:val="00A9322C"/>
  </w:style>
  <w:style w:type="paragraph" w:customStyle="1" w:styleId="Style60">
    <w:name w:val="Style60"/>
    <w:basedOn w:val="a"/>
    <w:uiPriority w:val="99"/>
    <w:rsid w:val="00A9322C"/>
    <w:pPr>
      <w:spacing w:line="202" w:lineRule="exact"/>
      <w:ind w:hanging="1690"/>
    </w:pPr>
  </w:style>
  <w:style w:type="paragraph" w:customStyle="1" w:styleId="Style61">
    <w:name w:val="Style61"/>
    <w:basedOn w:val="a"/>
    <w:uiPriority w:val="99"/>
    <w:rsid w:val="00A9322C"/>
  </w:style>
  <w:style w:type="paragraph" w:customStyle="1" w:styleId="Style62">
    <w:name w:val="Style62"/>
    <w:basedOn w:val="a"/>
    <w:uiPriority w:val="99"/>
    <w:rsid w:val="00A9322C"/>
  </w:style>
  <w:style w:type="paragraph" w:customStyle="1" w:styleId="Style63">
    <w:name w:val="Style63"/>
    <w:basedOn w:val="a"/>
    <w:uiPriority w:val="99"/>
    <w:rsid w:val="00A9322C"/>
  </w:style>
  <w:style w:type="paragraph" w:customStyle="1" w:styleId="Style64">
    <w:name w:val="Style64"/>
    <w:basedOn w:val="a"/>
    <w:uiPriority w:val="99"/>
    <w:rsid w:val="00A9322C"/>
  </w:style>
  <w:style w:type="paragraph" w:customStyle="1" w:styleId="Style65">
    <w:name w:val="Style65"/>
    <w:basedOn w:val="a"/>
    <w:uiPriority w:val="99"/>
    <w:rsid w:val="00A9322C"/>
  </w:style>
  <w:style w:type="paragraph" w:customStyle="1" w:styleId="Style66">
    <w:name w:val="Style66"/>
    <w:basedOn w:val="a"/>
    <w:uiPriority w:val="99"/>
    <w:rsid w:val="00A9322C"/>
    <w:pPr>
      <w:spacing w:line="326" w:lineRule="exact"/>
    </w:pPr>
  </w:style>
  <w:style w:type="paragraph" w:customStyle="1" w:styleId="Style67">
    <w:name w:val="Style67"/>
    <w:basedOn w:val="a"/>
    <w:uiPriority w:val="99"/>
    <w:rsid w:val="00A9322C"/>
  </w:style>
  <w:style w:type="paragraph" w:customStyle="1" w:styleId="Style68">
    <w:name w:val="Style68"/>
    <w:basedOn w:val="a"/>
    <w:uiPriority w:val="99"/>
    <w:rsid w:val="00A9322C"/>
  </w:style>
  <w:style w:type="paragraph" w:customStyle="1" w:styleId="Style69">
    <w:name w:val="Style69"/>
    <w:basedOn w:val="a"/>
    <w:uiPriority w:val="99"/>
    <w:rsid w:val="00A9322C"/>
  </w:style>
  <w:style w:type="paragraph" w:customStyle="1" w:styleId="Style70">
    <w:name w:val="Style70"/>
    <w:basedOn w:val="a"/>
    <w:uiPriority w:val="99"/>
    <w:rsid w:val="00A9322C"/>
  </w:style>
  <w:style w:type="paragraph" w:customStyle="1" w:styleId="Style71">
    <w:name w:val="Style71"/>
    <w:basedOn w:val="a"/>
    <w:uiPriority w:val="99"/>
    <w:rsid w:val="00A9322C"/>
  </w:style>
  <w:style w:type="paragraph" w:customStyle="1" w:styleId="Style72">
    <w:name w:val="Style72"/>
    <w:basedOn w:val="a"/>
    <w:uiPriority w:val="99"/>
    <w:rsid w:val="00A9322C"/>
  </w:style>
  <w:style w:type="paragraph" w:customStyle="1" w:styleId="Style73">
    <w:name w:val="Style73"/>
    <w:basedOn w:val="a"/>
    <w:uiPriority w:val="99"/>
    <w:rsid w:val="00A9322C"/>
    <w:pPr>
      <w:spacing w:line="226" w:lineRule="exact"/>
      <w:jc w:val="center"/>
    </w:pPr>
  </w:style>
  <w:style w:type="paragraph" w:customStyle="1" w:styleId="Style74">
    <w:name w:val="Style74"/>
    <w:basedOn w:val="a"/>
    <w:uiPriority w:val="99"/>
    <w:rsid w:val="00A9322C"/>
  </w:style>
  <w:style w:type="paragraph" w:customStyle="1" w:styleId="Style75">
    <w:name w:val="Style75"/>
    <w:basedOn w:val="a"/>
    <w:uiPriority w:val="99"/>
    <w:rsid w:val="00A9322C"/>
  </w:style>
  <w:style w:type="paragraph" w:customStyle="1" w:styleId="Style76">
    <w:name w:val="Style76"/>
    <w:basedOn w:val="a"/>
    <w:uiPriority w:val="99"/>
    <w:rsid w:val="00A9322C"/>
    <w:pPr>
      <w:spacing w:line="233" w:lineRule="exact"/>
    </w:pPr>
  </w:style>
  <w:style w:type="paragraph" w:customStyle="1" w:styleId="Style77">
    <w:name w:val="Style77"/>
    <w:basedOn w:val="a"/>
    <w:uiPriority w:val="99"/>
    <w:rsid w:val="00A9322C"/>
    <w:pPr>
      <w:jc w:val="both"/>
    </w:pPr>
  </w:style>
  <w:style w:type="paragraph" w:customStyle="1" w:styleId="Style78">
    <w:name w:val="Style78"/>
    <w:basedOn w:val="a"/>
    <w:uiPriority w:val="99"/>
    <w:rsid w:val="00A9322C"/>
  </w:style>
  <w:style w:type="paragraph" w:customStyle="1" w:styleId="Style79">
    <w:name w:val="Style79"/>
    <w:basedOn w:val="a"/>
    <w:uiPriority w:val="99"/>
    <w:rsid w:val="00A9322C"/>
    <w:pPr>
      <w:spacing w:line="233" w:lineRule="exact"/>
      <w:ind w:firstLine="346"/>
    </w:pPr>
  </w:style>
  <w:style w:type="paragraph" w:customStyle="1" w:styleId="Style80">
    <w:name w:val="Style80"/>
    <w:basedOn w:val="a"/>
    <w:uiPriority w:val="99"/>
    <w:rsid w:val="00A9322C"/>
    <w:pPr>
      <w:spacing w:line="226" w:lineRule="exact"/>
      <w:jc w:val="center"/>
    </w:pPr>
  </w:style>
  <w:style w:type="paragraph" w:customStyle="1" w:styleId="Style81">
    <w:name w:val="Style81"/>
    <w:basedOn w:val="a"/>
    <w:uiPriority w:val="99"/>
    <w:rsid w:val="00A9322C"/>
  </w:style>
  <w:style w:type="paragraph" w:customStyle="1" w:styleId="Style82">
    <w:name w:val="Style82"/>
    <w:basedOn w:val="a"/>
    <w:uiPriority w:val="99"/>
    <w:rsid w:val="00A9322C"/>
    <w:pPr>
      <w:spacing w:line="226" w:lineRule="exact"/>
      <w:jc w:val="both"/>
    </w:pPr>
  </w:style>
  <w:style w:type="paragraph" w:customStyle="1" w:styleId="Style83">
    <w:name w:val="Style83"/>
    <w:basedOn w:val="a"/>
    <w:uiPriority w:val="99"/>
    <w:rsid w:val="00A9322C"/>
  </w:style>
  <w:style w:type="paragraph" w:customStyle="1" w:styleId="Style84">
    <w:name w:val="Style84"/>
    <w:basedOn w:val="a"/>
    <w:uiPriority w:val="99"/>
    <w:rsid w:val="00A9322C"/>
  </w:style>
  <w:style w:type="paragraph" w:customStyle="1" w:styleId="Style85">
    <w:name w:val="Style85"/>
    <w:basedOn w:val="a"/>
    <w:uiPriority w:val="99"/>
    <w:rsid w:val="00A9322C"/>
  </w:style>
  <w:style w:type="paragraph" w:customStyle="1" w:styleId="Style86">
    <w:name w:val="Style86"/>
    <w:basedOn w:val="a"/>
    <w:uiPriority w:val="99"/>
    <w:rsid w:val="00A9322C"/>
    <w:pPr>
      <w:spacing w:line="235" w:lineRule="exact"/>
      <w:jc w:val="both"/>
    </w:pPr>
  </w:style>
  <w:style w:type="paragraph" w:customStyle="1" w:styleId="Style87">
    <w:name w:val="Style87"/>
    <w:basedOn w:val="a"/>
    <w:uiPriority w:val="99"/>
    <w:rsid w:val="00A9322C"/>
    <w:pPr>
      <w:spacing w:line="238" w:lineRule="exact"/>
      <w:ind w:firstLine="350"/>
      <w:jc w:val="both"/>
    </w:pPr>
  </w:style>
  <w:style w:type="paragraph" w:customStyle="1" w:styleId="Style88">
    <w:name w:val="Style88"/>
    <w:basedOn w:val="a"/>
    <w:uiPriority w:val="99"/>
    <w:rsid w:val="00A9322C"/>
  </w:style>
  <w:style w:type="character" w:customStyle="1" w:styleId="FontStyle90">
    <w:name w:val="Font Style90"/>
    <w:basedOn w:val="a0"/>
    <w:uiPriority w:val="99"/>
    <w:rsid w:val="00A9322C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basedOn w:val="a0"/>
    <w:uiPriority w:val="99"/>
    <w:rsid w:val="00A9322C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basedOn w:val="a0"/>
    <w:uiPriority w:val="99"/>
    <w:rsid w:val="00A9322C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basedOn w:val="a0"/>
    <w:uiPriority w:val="99"/>
    <w:rsid w:val="00A9322C"/>
    <w:rPr>
      <w:rFonts w:ascii="Arial Black" w:hAnsi="Arial Black" w:cs="Arial Black"/>
      <w:spacing w:val="-10"/>
      <w:sz w:val="26"/>
      <w:szCs w:val="26"/>
    </w:rPr>
  </w:style>
  <w:style w:type="character" w:customStyle="1" w:styleId="FontStyle94">
    <w:name w:val="Font Style94"/>
    <w:basedOn w:val="a0"/>
    <w:uiPriority w:val="99"/>
    <w:rsid w:val="00A9322C"/>
    <w:rPr>
      <w:rFonts w:ascii="Arial Black" w:hAnsi="Arial Black" w:cs="Arial Black"/>
      <w:sz w:val="20"/>
      <w:szCs w:val="20"/>
    </w:rPr>
  </w:style>
  <w:style w:type="character" w:customStyle="1" w:styleId="FontStyle95">
    <w:name w:val="Font Style95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A9322C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A9322C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basedOn w:val="a0"/>
    <w:uiPriority w:val="99"/>
    <w:rsid w:val="00A9322C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basedOn w:val="a0"/>
    <w:uiPriority w:val="99"/>
    <w:rsid w:val="00A9322C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a0"/>
    <w:uiPriority w:val="99"/>
    <w:rsid w:val="00A9322C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basedOn w:val="a0"/>
    <w:uiPriority w:val="99"/>
    <w:rsid w:val="00A9322C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basedOn w:val="a0"/>
    <w:uiPriority w:val="99"/>
    <w:rsid w:val="00A9322C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basedOn w:val="a0"/>
    <w:uiPriority w:val="99"/>
    <w:rsid w:val="00A9322C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basedOn w:val="a0"/>
    <w:uiPriority w:val="99"/>
    <w:rsid w:val="00A9322C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basedOn w:val="a0"/>
    <w:uiPriority w:val="99"/>
    <w:rsid w:val="00A932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basedOn w:val="a0"/>
    <w:uiPriority w:val="99"/>
    <w:rsid w:val="00A9322C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basedOn w:val="a0"/>
    <w:uiPriority w:val="99"/>
    <w:rsid w:val="00A9322C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basedOn w:val="a0"/>
    <w:uiPriority w:val="99"/>
    <w:rsid w:val="00A9322C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basedOn w:val="a0"/>
    <w:uiPriority w:val="99"/>
    <w:rsid w:val="00A9322C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basedOn w:val="a0"/>
    <w:uiPriority w:val="99"/>
    <w:rsid w:val="00A9322C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basedOn w:val="a0"/>
    <w:uiPriority w:val="99"/>
    <w:rsid w:val="00A9322C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basedOn w:val="a0"/>
    <w:uiPriority w:val="99"/>
    <w:rsid w:val="00A9322C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basedOn w:val="a0"/>
    <w:uiPriority w:val="99"/>
    <w:rsid w:val="00A9322C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basedOn w:val="a0"/>
    <w:uiPriority w:val="99"/>
    <w:rsid w:val="00A9322C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basedOn w:val="a0"/>
    <w:uiPriority w:val="99"/>
    <w:rsid w:val="00A9322C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basedOn w:val="a0"/>
    <w:uiPriority w:val="99"/>
    <w:rsid w:val="00A9322C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basedOn w:val="a0"/>
    <w:uiPriority w:val="99"/>
    <w:rsid w:val="00A9322C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basedOn w:val="a0"/>
    <w:uiPriority w:val="99"/>
    <w:rsid w:val="00A9322C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basedOn w:val="a0"/>
    <w:uiPriority w:val="99"/>
    <w:rsid w:val="00A932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basedOn w:val="a0"/>
    <w:uiPriority w:val="99"/>
    <w:rsid w:val="00A9322C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basedOn w:val="a0"/>
    <w:uiPriority w:val="99"/>
    <w:rsid w:val="00A932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basedOn w:val="a0"/>
    <w:uiPriority w:val="99"/>
    <w:rsid w:val="00A9322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basedOn w:val="a0"/>
    <w:uiPriority w:val="99"/>
    <w:rsid w:val="00A9322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3">
    <w:name w:val="Font Style143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4">
    <w:name w:val="Font Style144"/>
    <w:basedOn w:val="a0"/>
    <w:uiPriority w:val="99"/>
    <w:rsid w:val="00A9322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A9322C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basedOn w:val="a0"/>
    <w:uiPriority w:val="99"/>
    <w:rsid w:val="00A9322C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a3">
    <w:name w:val="Нижний колонтитул Знак"/>
    <w:basedOn w:val="a0"/>
    <w:link w:val="a4"/>
    <w:uiPriority w:val="99"/>
    <w:rsid w:val="00A9322C"/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A9322C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A932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22C"/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A9322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A9322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basedOn w:val="a0"/>
    <w:uiPriority w:val="99"/>
    <w:rsid w:val="00A9322C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basedOn w:val="a0"/>
    <w:uiPriority w:val="99"/>
    <w:rsid w:val="00A9322C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basedOn w:val="a0"/>
    <w:uiPriority w:val="99"/>
    <w:rsid w:val="00A9322C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basedOn w:val="a0"/>
    <w:uiPriority w:val="99"/>
    <w:rsid w:val="00A9322C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basedOn w:val="a0"/>
    <w:uiPriority w:val="99"/>
    <w:rsid w:val="00A9322C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basedOn w:val="a0"/>
    <w:uiPriority w:val="99"/>
    <w:rsid w:val="00A9322C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basedOn w:val="a0"/>
    <w:uiPriority w:val="99"/>
    <w:rsid w:val="00A9322C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A9322C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A9322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A9322C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A9322C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A9322C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a0"/>
    <w:uiPriority w:val="99"/>
    <w:rsid w:val="00A9322C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A932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basedOn w:val="a0"/>
    <w:uiPriority w:val="99"/>
    <w:rsid w:val="00A9322C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basedOn w:val="a0"/>
    <w:uiPriority w:val="99"/>
    <w:rsid w:val="00A9322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a0"/>
    <w:uiPriority w:val="99"/>
    <w:rsid w:val="00A9322C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basedOn w:val="a0"/>
    <w:uiPriority w:val="99"/>
    <w:rsid w:val="00A932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basedOn w:val="a0"/>
    <w:uiPriority w:val="99"/>
    <w:rsid w:val="00A9322C"/>
    <w:rPr>
      <w:rFonts w:ascii="Book Antiqua" w:hAnsi="Book Antiqua" w:cs="Book Antiqua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80F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F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Основной"/>
    <w:basedOn w:val="a"/>
    <w:link w:val="aa"/>
    <w:rsid w:val="00D242AF"/>
    <w:pPr>
      <w:widowControl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D242A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rsid w:val="00990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6757"/>
  </w:style>
  <w:style w:type="character" w:customStyle="1" w:styleId="10">
    <w:name w:val="Нижний колонтитул Знак1"/>
    <w:basedOn w:val="a0"/>
    <w:uiPriority w:val="99"/>
    <w:semiHidden/>
    <w:rsid w:val="00CC6757"/>
    <w:rPr>
      <w:rFonts w:ascii="Century Gothic" w:eastAsia="Times New Roman" w:hAnsi="Century Gothic" w:cs="Times New Roman" w:hint="default"/>
      <w:sz w:val="24"/>
      <w:szCs w:val="24"/>
      <w:lang w:eastAsia="ru-RU"/>
    </w:rPr>
  </w:style>
  <w:style w:type="table" w:styleId="ab">
    <w:name w:val="Table Grid"/>
    <w:basedOn w:val="a1"/>
    <w:uiPriority w:val="59"/>
    <w:rsid w:val="00CC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63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rientmuseum.ru/ar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76</Pages>
  <Words>28983</Words>
  <Characters>165205</Characters>
  <Application>Microsoft Office Word</Application>
  <DocSecurity>0</DocSecurity>
  <Lines>1376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Ирина</cp:lastModifiedBy>
  <cp:revision>4</cp:revision>
  <cp:lastPrinted>2015-09-05T17:26:00Z</cp:lastPrinted>
  <dcterms:created xsi:type="dcterms:W3CDTF">2015-08-25T12:23:00Z</dcterms:created>
  <dcterms:modified xsi:type="dcterms:W3CDTF">2015-09-05T17:27:00Z</dcterms:modified>
</cp:coreProperties>
</file>